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A98C40" w14:textId="595A3D58" w:rsidR="00B01A18" w:rsidRPr="00B9289C" w:rsidRDefault="00B01A18" w:rsidP="00B354C7">
      <w:pPr>
        <w:spacing w:line="0" w:lineRule="atLeast"/>
        <w:ind w:right="-1"/>
        <w:jc w:val="center"/>
        <w:rPr>
          <w:rFonts w:asciiTheme="minorHAnsi" w:eastAsia="Times New Roman" w:hAnsiTheme="minorHAnsi" w:cstheme="minorHAnsi"/>
          <w:b/>
          <w:i/>
          <w:sz w:val="24"/>
          <w:szCs w:val="24"/>
        </w:rPr>
      </w:pPr>
      <w:bookmarkStart w:id="0" w:name="_GoBack"/>
      <w:bookmarkEnd w:id="0"/>
      <w:r w:rsidRPr="00B9289C">
        <w:rPr>
          <w:rFonts w:asciiTheme="minorHAnsi" w:eastAsia="Times New Roman" w:hAnsiTheme="minorHAnsi" w:cstheme="minorHAnsi"/>
          <w:b/>
          <w:i/>
          <w:sz w:val="24"/>
          <w:szCs w:val="24"/>
        </w:rPr>
        <w:t>UMOWA</w:t>
      </w:r>
    </w:p>
    <w:p w14:paraId="28765E40" w14:textId="77777777" w:rsidR="00B01A18" w:rsidRPr="00B9289C" w:rsidRDefault="00B01A18" w:rsidP="00CC3F6F">
      <w:pPr>
        <w:spacing w:line="0" w:lineRule="atLeast"/>
        <w:ind w:right="-1"/>
        <w:jc w:val="center"/>
        <w:rPr>
          <w:rFonts w:asciiTheme="minorHAnsi" w:eastAsia="Times New Roman" w:hAnsiTheme="minorHAnsi" w:cstheme="minorHAnsi"/>
          <w:b/>
          <w:i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b/>
          <w:i/>
          <w:sz w:val="24"/>
          <w:szCs w:val="24"/>
        </w:rPr>
        <w:t>na konserwację systemu sygnalizacji alarmu</w:t>
      </w:r>
    </w:p>
    <w:p w14:paraId="600A7F69" w14:textId="77777777" w:rsidR="00B01A18" w:rsidRPr="00B9289C" w:rsidRDefault="00B01A18" w:rsidP="00CC3F6F">
      <w:pPr>
        <w:spacing w:line="230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0DC6C7E6" w14:textId="12276869" w:rsidR="00BA3930" w:rsidRPr="00B9289C" w:rsidRDefault="00BA3930" w:rsidP="00CC3F6F">
      <w:pPr>
        <w:spacing w:line="275" w:lineRule="auto"/>
        <w:ind w:left="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 xml:space="preserve">zwana dalej „Umową”, zawarta w dniu </w:t>
      </w:r>
      <w:r w:rsidR="00100351" w:rsidRPr="00B9289C">
        <w:rPr>
          <w:rFonts w:asciiTheme="minorHAnsi" w:eastAsia="Times New Roman" w:hAnsiTheme="minorHAnsi" w:cstheme="minorHAnsi"/>
          <w:b/>
          <w:sz w:val="24"/>
          <w:szCs w:val="24"/>
        </w:rPr>
        <w:t>………………………</w:t>
      </w:r>
      <w:r w:rsidR="00167E29" w:rsidRPr="00B9289C">
        <w:rPr>
          <w:rFonts w:asciiTheme="minorHAnsi" w:eastAsia="Times New Roman" w:hAnsiTheme="minorHAnsi" w:cstheme="minorHAnsi"/>
          <w:b/>
          <w:sz w:val="24"/>
          <w:szCs w:val="24"/>
        </w:rPr>
        <w:t>202</w:t>
      </w:r>
      <w:r w:rsidR="00B9289C">
        <w:rPr>
          <w:rFonts w:asciiTheme="minorHAnsi" w:eastAsia="Times New Roman" w:hAnsiTheme="minorHAnsi" w:cstheme="minorHAnsi"/>
          <w:b/>
          <w:sz w:val="24"/>
          <w:szCs w:val="24"/>
        </w:rPr>
        <w:t>5</w:t>
      </w:r>
      <w:r w:rsidR="00B72E30" w:rsidRPr="00B9289C">
        <w:rPr>
          <w:rFonts w:asciiTheme="minorHAnsi" w:eastAsia="Times New Roman" w:hAnsiTheme="minorHAnsi" w:cstheme="minorHAnsi"/>
          <w:b/>
          <w:sz w:val="24"/>
          <w:szCs w:val="24"/>
        </w:rPr>
        <w:t xml:space="preserve"> </w:t>
      </w:r>
      <w:r w:rsidRPr="00B9289C">
        <w:rPr>
          <w:rFonts w:asciiTheme="minorHAnsi" w:eastAsia="Times New Roman" w:hAnsiTheme="minorHAnsi" w:cstheme="minorHAnsi"/>
          <w:b/>
          <w:sz w:val="24"/>
          <w:szCs w:val="24"/>
        </w:rPr>
        <w:t xml:space="preserve"> r.</w:t>
      </w:r>
      <w:r w:rsidRPr="00B9289C">
        <w:rPr>
          <w:rFonts w:asciiTheme="minorHAnsi" w:eastAsia="Times New Roman" w:hAnsiTheme="minorHAnsi" w:cstheme="minorHAnsi"/>
          <w:sz w:val="24"/>
          <w:szCs w:val="24"/>
        </w:rPr>
        <w:t xml:space="preserve"> pomiędzy:</w:t>
      </w:r>
    </w:p>
    <w:p w14:paraId="1DEF737C" w14:textId="77777777" w:rsidR="00BA3930" w:rsidRPr="00B9289C" w:rsidRDefault="00BA3930" w:rsidP="00CC3F6F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B9289C">
        <w:rPr>
          <w:rFonts w:asciiTheme="minorHAnsi" w:hAnsiTheme="minorHAnsi" w:cstheme="minorHAnsi"/>
          <w:b/>
          <w:sz w:val="24"/>
          <w:szCs w:val="24"/>
        </w:rPr>
        <w:t>Miastem Łódź, ul. Piotrkowska 104, 90-926 Łódź, NIP: 725-002-89-02</w:t>
      </w:r>
    </w:p>
    <w:p w14:paraId="062E26FB" w14:textId="77777777" w:rsidR="00BA3930" w:rsidRPr="00B9289C" w:rsidRDefault="00BA3930" w:rsidP="00CC3F6F">
      <w:pPr>
        <w:jc w:val="both"/>
        <w:rPr>
          <w:rFonts w:asciiTheme="minorHAnsi" w:hAnsiTheme="minorHAnsi" w:cstheme="minorHAnsi"/>
          <w:sz w:val="24"/>
          <w:szCs w:val="24"/>
        </w:rPr>
      </w:pPr>
      <w:r w:rsidRPr="00B9289C">
        <w:rPr>
          <w:rFonts w:asciiTheme="minorHAnsi" w:hAnsiTheme="minorHAnsi" w:cstheme="minorHAnsi"/>
          <w:sz w:val="24"/>
          <w:szCs w:val="24"/>
        </w:rPr>
        <w:t>reprezentowanym przez Pana Jacka Banaszka – Dyrektora Centrum Usług Wspólnych Oświaty w Łodzi z siedziba przy ul. Mikołaja Kopernika 36, 90-552 Łódź</w:t>
      </w:r>
    </w:p>
    <w:p w14:paraId="339A10E0" w14:textId="77777777" w:rsidR="00BA3930" w:rsidRPr="00B9289C" w:rsidRDefault="00BA3930" w:rsidP="00CC3F6F">
      <w:pPr>
        <w:jc w:val="both"/>
        <w:rPr>
          <w:rFonts w:asciiTheme="minorHAnsi" w:hAnsiTheme="minorHAnsi" w:cstheme="minorHAnsi"/>
          <w:sz w:val="24"/>
          <w:szCs w:val="24"/>
        </w:rPr>
      </w:pPr>
      <w:r w:rsidRPr="00B9289C">
        <w:rPr>
          <w:rFonts w:asciiTheme="minorHAnsi" w:hAnsiTheme="minorHAnsi" w:cstheme="minorHAnsi"/>
          <w:sz w:val="24"/>
          <w:szCs w:val="24"/>
        </w:rPr>
        <w:t xml:space="preserve">zwanym dalej „Zamawiającym”, </w:t>
      </w:r>
    </w:p>
    <w:p w14:paraId="4420A435" w14:textId="69BA1D90" w:rsidR="00DE10F6" w:rsidRPr="00B9289C" w:rsidRDefault="00BA3930" w:rsidP="00B72E30">
      <w:pPr>
        <w:jc w:val="both"/>
        <w:rPr>
          <w:rFonts w:asciiTheme="minorHAnsi" w:hAnsiTheme="minorHAnsi" w:cstheme="minorHAnsi"/>
          <w:sz w:val="24"/>
          <w:szCs w:val="24"/>
        </w:rPr>
      </w:pPr>
      <w:r w:rsidRPr="00B9289C">
        <w:rPr>
          <w:rFonts w:asciiTheme="minorHAnsi" w:hAnsiTheme="minorHAnsi" w:cstheme="minorHAnsi"/>
          <w:sz w:val="24"/>
          <w:szCs w:val="24"/>
        </w:rPr>
        <w:t xml:space="preserve">a </w:t>
      </w:r>
    </w:p>
    <w:p w14:paraId="615063EC" w14:textId="47AA7797" w:rsidR="00B72E30" w:rsidRPr="00B9289C" w:rsidRDefault="00167E29" w:rsidP="00DD7D70">
      <w:pPr>
        <w:spacing w:line="0" w:lineRule="atLeast"/>
        <w:ind w:left="2"/>
        <w:jc w:val="both"/>
        <w:rPr>
          <w:rFonts w:asciiTheme="minorHAnsi" w:hAnsiTheme="minorHAnsi" w:cstheme="minorHAnsi"/>
          <w:sz w:val="24"/>
          <w:szCs w:val="24"/>
        </w:rPr>
      </w:pPr>
      <w:r w:rsidRPr="00B9289C">
        <w:rPr>
          <w:rFonts w:asciiTheme="minorHAnsi" w:hAnsiTheme="minorHAnsi" w:cstheme="minorHAnsi"/>
          <w:sz w:val="24"/>
          <w:szCs w:val="24"/>
        </w:rPr>
        <w:t>……………………….</w:t>
      </w:r>
    </w:p>
    <w:p w14:paraId="12953798" w14:textId="77777777" w:rsidR="00BA3930" w:rsidRPr="00B9289C" w:rsidRDefault="00BA3930" w:rsidP="00CC3F6F">
      <w:pPr>
        <w:spacing w:line="0" w:lineRule="atLeast"/>
        <w:ind w:left="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 xml:space="preserve"> zwanym dalej "Wykonawcą",</w:t>
      </w:r>
    </w:p>
    <w:p w14:paraId="018289C8" w14:textId="77777777" w:rsidR="00BA3930" w:rsidRPr="00B9289C" w:rsidRDefault="00BA3930" w:rsidP="00CC3F6F">
      <w:pPr>
        <w:spacing w:line="0" w:lineRule="atLeast"/>
        <w:jc w:val="center"/>
        <w:rPr>
          <w:rFonts w:asciiTheme="minorHAnsi" w:eastAsia="Times New Roman" w:hAnsiTheme="minorHAnsi" w:cstheme="minorHAnsi"/>
          <w:sz w:val="24"/>
          <w:szCs w:val="24"/>
        </w:rPr>
      </w:pPr>
    </w:p>
    <w:p w14:paraId="2726736E" w14:textId="77777777" w:rsidR="00167E29" w:rsidRPr="00B354C7" w:rsidRDefault="00167E29" w:rsidP="00167E29">
      <w:pPr>
        <w:ind w:left="142"/>
        <w:jc w:val="center"/>
        <w:rPr>
          <w:rFonts w:asciiTheme="minorHAnsi" w:hAnsiTheme="minorHAnsi" w:cstheme="minorHAnsi"/>
          <w:sz w:val="16"/>
          <w:szCs w:val="16"/>
        </w:rPr>
      </w:pPr>
      <w:r w:rsidRPr="00B354C7">
        <w:rPr>
          <w:rFonts w:asciiTheme="minorHAnsi" w:hAnsiTheme="minorHAnsi" w:cstheme="minorHAnsi"/>
          <w:sz w:val="16"/>
          <w:szCs w:val="16"/>
        </w:rPr>
        <w:t xml:space="preserve">Niniejsza umowa została zawarta z wyłączeniem stosowania przepisów ustawy z dnia 11 września 2019 r. Prawo zamówień publicznych (tj. Dz. U. z </w:t>
      </w:r>
      <w:proofErr w:type="spellStart"/>
      <w:r w:rsidRPr="00B354C7">
        <w:rPr>
          <w:rFonts w:asciiTheme="minorHAnsi" w:hAnsiTheme="minorHAnsi" w:cstheme="minorHAnsi"/>
          <w:sz w:val="16"/>
          <w:szCs w:val="16"/>
        </w:rPr>
        <w:t>z</w:t>
      </w:r>
      <w:proofErr w:type="spellEnd"/>
      <w:r w:rsidRPr="00B354C7">
        <w:rPr>
          <w:rFonts w:asciiTheme="minorHAnsi" w:hAnsiTheme="minorHAnsi" w:cstheme="minorHAnsi"/>
          <w:sz w:val="16"/>
          <w:szCs w:val="16"/>
        </w:rPr>
        <w:t xml:space="preserve"> 2025 r. poz. 794) dalej zwaną ustawą </w:t>
      </w:r>
      <w:proofErr w:type="spellStart"/>
      <w:r w:rsidRPr="00B354C7">
        <w:rPr>
          <w:rFonts w:asciiTheme="minorHAnsi" w:hAnsiTheme="minorHAnsi" w:cstheme="minorHAnsi"/>
          <w:sz w:val="16"/>
          <w:szCs w:val="16"/>
        </w:rPr>
        <w:t>Pzp</w:t>
      </w:r>
      <w:proofErr w:type="spellEnd"/>
      <w:r w:rsidRPr="00B354C7">
        <w:rPr>
          <w:rFonts w:asciiTheme="minorHAnsi" w:hAnsiTheme="minorHAnsi" w:cstheme="minorHAnsi"/>
          <w:sz w:val="16"/>
          <w:szCs w:val="16"/>
        </w:rPr>
        <w:t xml:space="preserve">, ponieważ wartość zamówienia nie przekracza kwoty 130 000 zł. </w:t>
      </w:r>
    </w:p>
    <w:p w14:paraId="11AC3A55" w14:textId="77777777" w:rsidR="00B01A18" w:rsidRPr="00B9289C" w:rsidRDefault="00B01A18" w:rsidP="00232CFF">
      <w:pPr>
        <w:ind w:left="142"/>
        <w:jc w:val="center"/>
        <w:rPr>
          <w:rFonts w:asciiTheme="minorHAnsi" w:eastAsia="Times New Roman" w:hAnsiTheme="minorHAnsi" w:cstheme="minorHAnsi"/>
          <w:sz w:val="24"/>
          <w:szCs w:val="24"/>
        </w:rPr>
      </w:pPr>
    </w:p>
    <w:p w14:paraId="174699EC" w14:textId="77777777" w:rsidR="00B01A18" w:rsidRPr="00B9289C" w:rsidRDefault="00B01A18" w:rsidP="00CC3F6F">
      <w:pPr>
        <w:numPr>
          <w:ilvl w:val="1"/>
          <w:numId w:val="2"/>
        </w:numPr>
        <w:tabs>
          <w:tab w:val="left" w:pos="4642"/>
        </w:tabs>
        <w:spacing w:line="0" w:lineRule="atLeast"/>
        <w:ind w:left="4642" w:hanging="173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b/>
          <w:sz w:val="24"/>
          <w:szCs w:val="24"/>
        </w:rPr>
        <w:t>1</w:t>
      </w:r>
    </w:p>
    <w:p w14:paraId="0A8BB610" w14:textId="77777777" w:rsidR="00B01A18" w:rsidRPr="00B9289C" w:rsidRDefault="00B01A18" w:rsidP="00CC3F6F">
      <w:pPr>
        <w:spacing w:line="86" w:lineRule="exact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2CD42BF0" w14:textId="77777777" w:rsidR="00B01A18" w:rsidRPr="00B9289C" w:rsidRDefault="00B01A18" w:rsidP="00CC3F6F">
      <w:pPr>
        <w:spacing w:line="0" w:lineRule="atLeast"/>
        <w:ind w:left="3722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b/>
          <w:sz w:val="24"/>
          <w:szCs w:val="24"/>
        </w:rPr>
        <w:t>Przedmiot Umowy</w:t>
      </w:r>
    </w:p>
    <w:p w14:paraId="62A66725" w14:textId="77777777" w:rsidR="00B01A18" w:rsidRPr="00B9289C" w:rsidRDefault="00B01A18" w:rsidP="00CC3F6F">
      <w:pPr>
        <w:spacing w:line="150" w:lineRule="exact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24CFED8B" w14:textId="77777777" w:rsidR="00B01A18" w:rsidRPr="00B9289C" w:rsidRDefault="00B01A18" w:rsidP="00CC3F6F">
      <w:pPr>
        <w:numPr>
          <w:ilvl w:val="0"/>
          <w:numId w:val="2"/>
        </w:numPr>
        <w:tabs>
          <w:tab w:val="left" w:pos="562"/>
        </w:tabs>
        <w:spacing w:line="272" w:lineRule="auto"/>
        <w:ind w:left="562" w:hanging="56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 xml:space="preserve">Przedmiotem Umowy jest wykonywanie przeglądów, konserwacji i napraw systemów sygnalizacji alarmu, zwanych dalej elektronicznymi systemami zabezpieczeń lub „ESZ”, w budynkach wymienionych w załączniku nr 1 do umowy. </w:t>
      </w:r>
    </w:p>
    <w:p w14:paraId="57D8A94A" w14:textId="77777777" w:rsidR="00B01A18" w:rsidRPr="00B9289C" w:rsidRDefault="00B01A18" w:rsidP="00CC3F6F">
      <w:pPr>
        <w:spacing w:line="5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44EAADA3" w14:textId="4FED5FD6" w:rsidR="00167E29" w:rsidRPr="00B9289C" w:rsidRDefault="00B01A18" w:rsidP="00167E29">
      <w:pPr>
        <w:numPr>
          <w:ilvl w:val="0"/>
          <w:numId w:val="2"/>
        </w:numPr>
        <w:tabs>
          <w:tab w:val="left" w:pos="562"/>
        </w:tabs>
        <w:spacing w:line="247" w:lineRule="auto"/>
        <w:ind w:left="562" w:hanging="56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Wykonawca zobowiązuje się na własny koszt założyć dla każdego z systemów dziennik przeglądu i konserwacji instalacji, zwany dalej książką serwisową. W każdym przypadku, Wykonawca zobowiązuje się do wpisywania w książce serwisowej każdego z elektronicznych systemów zabezpieczeń, wszelkich prac związanych z jego konserwacją, przeglądami, regulacjami i naprawami.</w:t>
      </w:r>
    </w:p>
    <w:p w14:paraId="3E7A0A63" w14:textId="6B845158" w:rsidR="00167E29" w:rsidRPr="00B9289C" w:rsidRDefault="00167E29" w:rsidP="00194D60">
      <w:pPr>
        <w:numPr>
          <w:ilvl w:val="0"/>
          <w:numId w:val="2"/>
        </w:numPr>
        <w:tabs>
          <w:tab w:val="left" w:pos="562"/>
        </w:tabs>
        <w:spacing w:line="247" w:lineRule="auto"/>
        <w:ind w:left="562" w:hanging="562"/>
        <w:jc w:val="both"/>
        <w:rPr>
          <w:rStyle w:val="Teksttreci"/>
          <w:rFonts w:asciiTheme="minorHAnsi" w:eastAsia="Times New Roman" w:hAnsiTheme="minorHAnsi" w:cstheme="minorHAnsi"/>
          <w:sz w:val="24"/>
          <w:szCs w:val="24"/>
          <w:shd w:val="clear" w:color="auto" w:fill="auto"/>
        </w:rPr>
      </w:pPr>
      <w:r w:rsidRPr="00B9289C">
        <w:rPr>
          <w:rFonts w:asciiTheme="minorHAnsi" w:hAnsiTheme="minorHAnsi" w:cstheme="minorHAnsi"/>
          <w:sz w:val="24"/>
          <w:szCs w:val="24"/>
        </w:rPr>
        <w:t xml:space="preserve">Umowa obowiązuje </w:t>
      </w:r>
      <w:r w:rsidR="00B9289C" w:rsidRPr="00B9289C">
        <w:rPr>
          <w:rFonts w:asciiTheme="minorHAnsi" w:hAnsiTheme="minorHAnsi" w:cstheme="minorHAnsi"/>
          <w:b/>
          <w:sz w:val="24"/>
          <w:szCs w:val="24"/>
        </w:rPr>
        <w:t xml:space="preserve">od dnia 01 stycznia 2026r od dnia 31 grudnia 2026r. lub do wyczerpania kwoty podanej </w:t>
      </w:r>
      <w:r w:rsidRPr="00B9289C">
        <w:rPr>
          <w:rFonts w:asciiTheme="minorHAnsi" w:hAnsiTheme="minorHAnsi" w:cstheme="minorHAnsi"/>
          <w:sz w:val="24"/>
          <w:szCs w:val="24"/>
        </w:rPr>
        <w:t xml:space="preserve">w </w:t>
      </w:r>
      <w:r w:rsidR="00B9289C" w:rsidRPr="00B9289C">
        <w:rPr>
          <w:rFonts w:asciiTheme="minorHAnsi" w:hAnsiTheme="minorHAnsi" w:cstheme="minorHAnsi"/>
          <w:sz w:val="24"/>
          <w:szCs w:val="24"/>
        </w:rPr>
        <w:t>§ 3</w:t>
      </w:r>
      <w:r w:rsidRPr="00B9289C">
        <w:rPr>
          <w:rFonts w:asciiTheme="minorHAnsi" w:hAnsiTheme="minorHAnsi" w:cstheme="minorHAnsi"/>
          <w:sz w:val="24"/>
          <w:szCs w:val="24"/>
        </w:rPr>
        <w:t xml:space="preserve"> ust. 1, która </w:t>
      </w:r>
      <w:r w:rsidRPr="00B9289C">
        <w:rPr>
          <w:rStyle w:val="Teksttreci"/>
          <w:rFonts w:asciiTheme="minorHAnsi" w:hAnsiTheme="minorHAnsi" w:cstheme="minorHAnsi"/>
          <w:sz w:val="24"/>
          <w:szCs w:val="24"/>
        </w:rPr>
        <w:t>stanowi maksymalny limit finansowy, do którego zamawiający będzie realizować umowę, na co Wykonawca wyraża zgodę</w:t>
      </w:r>
    </w:p>
    <w:p w14:paraId="1A2F286D" w14:textId="703603AB" w:rsidR="00167E29" w:rsidRPr="00B9289C" w:rsidRDefault="00167E29" w:rsidP="0044270F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0511AF3F" w14:textId="330B79C1" w:rsidR="00194D60" w:rsidRPr="00B9289C" w:rsidRDefault="00194D60" w:rsidP="0044270F">
      <w:pPr>
        <w:tabs>
          <w:tab w:val="left" w:pos="562"/>
        </w:tabs>
        <w:spacing w:line="247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127CAEF9" w14:textId="77777777" w:rsidR="00B01A18" w:rsidRPr="00B9289C" w:rsidRDefault="00B01A18" w:rsidP="00CC3F6F">
      <w:pPr>
        <w:numPr>
          <w:ilvl w:val="1"/>
          <w:numId w:val="2"/>
        </w:numPr>
        <w:tabs>
          <w:tab w:val="left" w:pos="4642"/>
        </w:tabs>
        <w:spacing w:line="0" w:lineRule="atLeast"/>
        <w:ind w:left="4642" w:hanging="173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b/>
          <w:sz w:val="24"/>
          <w:szCs w:val="24"/>
        </w:rPr>
        <w:t>2</w:t>
      </w:r>
    </w:p>
    <w:p w14:paraId="54514AF1" w14:textId="77777777" w:rsidR="00B01A18" w:rsidRPr="00B9289C" w:rsidRDefault="00B01A18" w:rsidP="00CC3F6F">
      <w:pPr>
        <w:spacing w:line="88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4DB4DA23" w14:textId="2ADA227A" w:rsidR="00B01A18" w:rsidRPr="00B9289C" w:rsidRDefault="00083C46" w:rsidP="00CC3F6F">
      <w:pPr>
        <w:spacing w:line="0" w:lineRule="atLeast"/>
        <w:ind w:left="2362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asciiTheme="minorHAnsi" w:eastAsia="Times New Roman" w:hAnsiTheme="minorHAnsi" w:cstheme="minorHAnsi"/>
          <w:b/>
          <w:sz w:val="24"/>
          <w:szCs w:val="24"/>
        </w:rPr>
        <w:t>Z</w:t>
      </w:r>
      <w:r w:rsidR="00B01A18" w:rsidRPr="00B9289C">
        <w:rPr>
          <w:rFonts w:asciiTheme="minorHAnsi" w:eastAsia="Times New Roman" w:hAnsiTheme="minorHAnsi" w:cstheme="minorHAnsi"/>
          <w:b/>
          <w:sz w:val="24"/>
          <w:szCs w:val="24"/>
        </w:rPr>
        <w:t>asady wykonywania przedmiotu Umowy</w:t>
      </w:r>
    </w:p>
    <w:p w14:paraId="2E2161B5" w14:textId="77777777" w:rsidR="00B01A18" w:rsidRPr="00B9289C" w:rsidRDefault="00B01A18" w:rsidP="00CC3F6F">
      <w:pPr>
        <w:spacing w:line="129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22F2BC95" w14:textId="77777777" w:rsidR="00B01A18" w:rsidRPr="00B9289C" w:rsidRDefault="00B01A18" w:rsidP="00CC3F6F">
      <w:pPr>
        <w:numPr>
          <w:ilvl w:val="0"/>
          <w:numId w:val="3"/>
        </w:numPr>
        <w:tabs>
          <w:tab w:val="left" w:pos="562"/>
        </w:tabs>
        <w:spacing w:line="0" w:lineRule="atLeast"/>
        <w:ind w:left="562" w:hanging="56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Wykonawca zobowiązuje się do:</w:t>
      </w:r>
    </w:p>
    <w:p w14:paraId="55396F07" w14:textId="77777777" w:rsidR="00B01A18" w:rsidRPr="00B9289C" w:rsidRDefault="00B01A18" w:rsidP="00CC3F6F">
      <w:pPr>
        <w:spacing w:line="3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176543A6" w14:textId="77777777" w:rsidR="00B01A18" w:rsidRPr="00B9289C" w:rsidRDefault="00B01A18" w:rsidP="00CC3F6F">
      <w:pPr>
        <w:numPr>
          <w:ilvl w:val="1"/>
          <w:numId w:val="3"/>
        </w:numPr>
        <w:tabs>
          <w:tab w:val="left" w:pos="1142"/>
        </w:tabs>
        <w:spacing w:line="245" w:lineRule="auto"/>
        <w:ind w:left="1142" w:hanging="575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wykonywania czynności przeglądu i prac konserwacyjnych dla wszystkich systemów objętych Umową</w:t>
      </w:r>
      <w:r w:rsidR="00C5168F" w:rsidRPr="00B9289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C5168F" w:rsidRPr="00B9289C">
        <w:rPr>
          <w:rFonts w:asciiTheme="minorHAnsi" w:eastAsia="Times New Roman" w:hAnsiTheme="minorHAnsi" w:cstheme="minorHAnsi"/>
          <w:sz w:val="24"/>
          <w:szCs w:val="24"/>
          <w:u w:val="single"/>
        </w:rPr>
        <w:t>do 10 dnia każdego miesiąca</w:t>
      </w:r>
      <w:r w:rsidR="00C5168F" w:rsidRPr="00B9289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B9289C">
        <w:rPr>
          <w:rFonts w:asciiTheme="minorHAnsi" w:eastAsia="Times New Roman" w:hAnsiTheme="minorHAnsi" w:cstheme="minorHAnsi"/>
          <w:sz w:val="24"/>
          <w:szCs w:val="24"/>
        </w:rPr>
        <w:t>;</w:t>
      </w:r>
    </w:p>
    <w:p w14:paraId="22E1048F" w14:textId="77777777" w:rsidR="00B01A18" w:rsidRPr="00B9289C" w:rsidRDefault="00B01A18" w:rsidP="00CC3F6F">
      <w:pPr>
        <w:spacing w:line="1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2D789FD7" w14:textId="77777777" w:rsidR="00B01A18" w:rsidRPr="00B9289C" w:rsidRDefault="00B01A18" w:rsidP="00CC3F6F">
      <w:pPr>
        <w:numPr>
          <w:ilvl w:val="1"/>
          <w:numId w:val="3"/>
        </w:numPr>
        <w:tabs>
          <w:tab w:val="left" w:pos="1142"/>
        </w:tabs>
        <w:spacing w:line="0" w:lineRule="atLeast"/>
        <w:ind w:left="1142" w:hanging="575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zapewnienia prawidłowego funkcjonowania elektronicznych systemów zabezpieczeń;</w:t>
      </w:r>
    </w:p>
    <w:p w14:paraId="0798D64C" w14:textId="77777777" w:rsidR="00B01A18" w:rsidRPr="00B9289C" w:rsidRDefault="00B01A18" w:rsidP="00CC3F6F">
      <w:pPr>
        <w:numPr>
          <w:ilvl w:val="1"/>
          <w:numId w:val="3"/>
        </w:numPr>
        <w:tabs>
          <w:tab w:val="left" w:pos="1142"/>
        </w:tabs>
        <w:spacing w:line="0" w:lineRule="atLeast"/>
        <w:ind w:left="1142" w:hanging="575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 xml:space="preserve">sprawdzania stanu centrali, czujek, szyfratorów, sygnalizatorów </w:t>
      </w:r>
      <w:proofErr w:type="spellStart"/>
      <w:r w:rsidRPr="00B9289C">
        <w:rPr>
          <w:rFonts w:asciiTheme="minorHAnsi" w:eastAsia="Times New Roman" w:hAnsiTheme="minorHAnsi" w:cstheme="minorHAnsi"/>
          <w:sz w:val="24"/>
          <w:szCs w:val="24"/>
        </w:rPr>
        <w:t>optyczno</w:t>
      </w:r>
      <w:proofErr w:type="spellEnd"/>
      <w:r w:rsidRPr="00B9289C">
        <w:rPr>
          <w:rFonts w:asciiTheme="minorHAnsi" w:eastAsia="Times New Roman" w:hAnsiTheme="minorHAnsi" w:cstheme="minorHAnsi"/>
          <w:sz w:val="24"/>
          <w:szCs w:val="24"/>
        </w:rPr>
        <w:t xml:space="preserve"> – akustycznych, zasilania awaryjnego i innych urządzeń wchodzących w skład systemu sygnalizacji włamania i napadu;</w:t>
      </w:r>
    </w:p>
    <w:p w14:paraId="0D61D743" w14:textId="77777777" w:rsidR="00B01A18" w:rsidRPr="00B9289C" w:rsidRDefault="00B01A18" w:rsidP="00CC3F6F">
      <w:pPr>
        <w:numPr>
          <w:ilvl w:val="1"/>
          <w:numId w:val="3"/>
        </w:numPr>
        <w:tabs>
          <w:tab w:val="left" w:pos="1142"/>
        </w:tabs>
        <w:spacing w:line="0" w:lineRule="atLeast"/>
        <w:ind w:left="1142" w:hanging="575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 xml:space="preserve">wymiany zużytych bezpieczników; </w:t>
      </w:r>
    </w:p>
    <w:p w14:paraId="7D8BDAE9" w14:textId="77777777" w:rsidR="00B01A18" w:rsidRPr="00B9289C" w:rsidRDefault="00B01A18" w:rsidP="00CC3F6F">
      <w:pPr>
        <w:numPr>
          <w:ilvl w:val="1"/>
          <w:numId w:val="3"/>
        </w:numPr>
        <w:tabs>
          <w:tab w:val="left" w:pos="1142"/>
        </w:tabs>
        <w:spacing w:line="0" w:lineRule="atLeast"/>
        <w:ind w:left="1142" w:hanging="575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 xml:space="preserve">sprawdzenie całości okablowania, stanu akumulatorów i pomiaru napięć w punktach pomiarowych; </w:t>
      </w:r>
    </w:p>
    <w:p w14:paraId="795A17F9" w14:textId="77777777" w:rsidR="00B01A18" w:rsidRPr="00B9289C" w:rsidRDefault="00B01A18" w:rsidP="00CC3F6F">
      <w:pPr>
        <w:numPr>
          <w:ilvl w:val="1"/>
          <w:numId w:val="3"/>
        </w:numPr>
        <w:tabs>
          <w:tab w:val="left" w:pos="1142"/>
        </w:tabs>
        <w:spacing w:line="0" w:lineRule="atLeast"/>
        <w:ind w:left="1142" w:hanging="575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sprawdzania sprawności działania całego systemu poprzez wywołania alarmu próbnego;</w:t>
      </w:r>
    </w:p>
    <w:p w14:paraId="1056AB10" w14:textId="77777777" w:rsidR="00B01A18" w:rsidRPr="00B9289C" w:rsidRDefault="00B01A18" w:rsidP="00CC3F6F">
      <w:pPr>
        <w:numPr>
          <w:ilvl w:val="1"/>
          <w:numId w:val="3"/>
        </w:numPr>
        <w:tabs>
          <w:tab w:val="left" w:pos="1142"/>
        </w:tabs>
        <w:spacing w:line="0" w:lineRule="atLeast"/>
        <w:ind w:left="1142" w:hanging="575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pełnienie serwisu całodobowego;</w:t>
      </w:r>
    </w:p>
    <w:p w14:paraId="67ED452C" w14:textId="77777777" w:rsidR="00B01A18" w:rsidRPr="00B9289C" w:rsidRDefault="00B01A18" w:rsidP="00CC3F6F">
      <w:pPr>
        <w:spacing w:line="6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1483AA50" w14:textId="77777777" w:rsidR="00B01A18" w:rsidRPr="00B9289C" w:rsidRDefault="00B01A18" w:rsidP="00CC3F6F">
      <w:pPr>
        <w:numPr>
          <w:ilvl w:val="1"/>
          <w:numId w:val="3"/>
        </w:numPr>
        <w:tabs>
          <w:tab w:val="left" w:pos="1142"/>
        </w:tabs>
        <w:spacing w:line="0" w:lineRule="atLeast"/>
        <w:ind w:left="1142" w:hanging="575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lastRenderedPageBreak/>
        <w:t>prowadzenia bieżącej dokumentacji w formie książki przeglądów i awarii systemów;</w:t>
      </w:r>
    </w:p>
    <w:p w14:paraId="1A29862C" w14:textId="77777777" w:rsidR="00B01A18" w:rsidRPr="00B9289C" w:rsidRDefault="00B01A18" w:rsidP="00CC3F6F">
      <w:pPr>
        <w:spacing w:line="6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460D07EC" w14:textId="77777777" w:rsidR="00B01A18" w:rsidRPr="00B9289C" w:rsidRDefault="00B01A18" w:rsidP="00CC3F6F">
      <w:pPr>
        <w:numPr>
          <w:ilvl w:val="1"/>
          <w:numId w:val="3"/>
        </w:numPr>
        <w:tabs>
          <w:tab w:val="left" w:pos="1142"/>
        </w:tabs>
        <w:spacing w:line="0" w:lineRule="atLeast"/>
        <w:ind w:left="1142" w:hanging="575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usuwania nieprawidłowości w działaniu ESZ (przeinstalowywanie lub rekonfiguracja</w:t>
      </w:r>
    </w:p>
    <w:p w14:paraId="7CF5BC93" w14:textId="77777777" w:rsidR="00B01A18" w:rsidRPr="00B9289C" w:rsidRDefault="00B01A18" w:rsidP="00CC3F6F">
      <w:pPr>
        <w:spacing w:line="6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7A505D6B" w14:textId="77777777" w:rsidR="00B01A18" w:rsidRPr="00B9289C" w:rsidRDefault="00B01A18" w:rsidP="00CC3F6F">
      <w:pPr>
        <w:spacing w:line="245" w:lineRule="auto"/>
        <w:ind w:left="114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systemu, czyszczenie bazy danych AC, wykonywanie regulacji oraz inne czynności w zależności od potrzeb Zamawiającego);</w:t>
      </w:r>
    </w:p>
    <w:p w14:paraId="781CC22F" w14:textId="77777777" w:rsidR="00B01A18" w:rsidRPr="00B9289C" w:rsidRDefault="00B01A18" w:rsidP="00CC3F6F">
      <w:pPr>
        <w:spacing w:line="1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5AE9E668" w14:textId="77777777" w:rsidR="00083C46" w:rsidRDefault="00B01A18" w:rsidP="00083C46">
      <w:pPr>
        <w:tabs>
          <w:tab w:val="left" w:pos="1121"/>
          <w:tab w:val="left" w:pos="2601"/>
          <w:tab w:val="left" w:pos="3041"/>
          <w:tab w:val="left" w:pos="3921"/>
          <w:tab w:val="left" w:pos="4741"/>
          <w:tab w:val="left" w:pos="5821"/>
          <w:tab w:val="left" w:pos="6201"/>
          <w:tab w:val="left" w:pos="7561"/>
          <w:tab w:val="left" w:pos="8161"/>
        </w:tabs>
        <w:spacing w:line="0" w:lineRule="atLeast"/>
        <w:ind w:left="56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5)</w:t>
      </w:r>
      <w:r w:rsidRPr="00B9289C">
        <w:rPr>
          <w:rFonts w:asciiTheme="minorHAnsi" w:eastAsia="Times New Roman" w:hAnsiTheme="minorHAnsi" w:cstheme="minorHAnsi"/>
          <w:sz w:val="24"/>
          <w:szCs w:val="24"/>
        </w:rPr>
        <w:tab/>
        <w:t>wprowadzanie</w:t>
      </w:r>
      <w:r w:rsidRPr="00B9289C">
        <w:rPr>
          <w:rFonts w:asciiTheme="minorHAnsi" w:eastAsia="Times New Roman" w:hAnsiTheme="minorHAnsi" w:cstheme="minorHAnsi"/>
          <w:sz w:val="24"/>
          <w:szCs w:val="24"/>
        </w:rPr>
        <w:tab/>
        <w:t>na</w:t>
      </w:r>
      <w:r w:rsidRPr="00B9289C">
        <w:rPr>
          <w:rFonts w:asciiTheme="minorHAnsi" w:eastAsia="Times New Roman" w:hAnsiTheme="minorHAnsi" w:cstheme="minorHAnsi"/>
          <w:sz w:val="24"/>
          <w:szCs w:val="24"/>
        </w:rPr>
        <w:tab/>
        <w:t>bieżąco</w:t>
      </w:r>
      <w:r w:rsidRPr="00B9289C">
        <w:rPr>
          <w:rFonts w:asciiTheme="minorHAnsi" w:eastAsia="Times New Roman" w:hAnsiTheme="minorHAnsi" w:cstheme="minorHAnsi"/>
          <w:sz w:val="24"/>
          <w:szCs w:val="24"/>
        </w:rPr>
        <w:tab/>
        <w:t>korek</w:t>
      </w:r>
      <w:r w:rsidR="00232CFF" w:rsidRPr="00B9289C">
        <w:rPr>
          <w:rFonts w:asciiTheme="minorHAnsi" w:eastAsia="Times New Roman" w:hAnsiTheme="minorHAnsi" w:cstheme="minorHAnsi"/>
          <w:sz w:val="24"/>
          <w:szCs w:val="24"/>
        </w:rPr>
        <w:t>t,</w:t>
      </w:r>
      <w:r w:rsidR="00232CFF" w:rsidRPr="00B9289C">
        <w:rPr>
          <w:rFonts w:asciiTheme="minorHAnsi" w:eastAsia="Times New Roman" w:hAnsiTheme="minorHAnsi" w:cstheme="minorHAnsi"/>
          <w:sz w:val="24"/>
          <w:szCs w:val="24"/>
        </w:rPr>
        <w:tab/>
        <w:t>p</w:t>
      </w:r>
      <w:r w:rsidR="00083C46">
        <w:rPr>
          <w:rFonts w:asciiTheme="minorHAnsi" w:eastAsia="Times New Roman" w:hAnsiTheme="minorHAnsi" w:cstheme="minorHAnsi"/>
          <w:sz w:val="24"/>
          <w:szCs w:val="24"/>
        </w:rPr>
        <w:t>oprawek</w:t>
      </w:r>
      <w:r w:rsidR="00083C46">
        <w:rPr>
          <w:rFonts w:asciiTheme="minorHAnsi" w:eastAsia="Times New Roman" w:hAnsiTheme="minorHAnsi" w:cstheme="minorHAnsi"/>
          <w:sz w:val="24"/>
          <w:szCs w:val="24"/>
        </w:rPr>
        <w:tab/>
        <w:t>w</w:t>
      </w:r>
      <w:r w:rsidR="00083C46">
        <w:rPr>
          <w:rFonts w:asciiTheme="minorHAnsi" w:eastAsia="Times New Roman" w:hAnsiTheme="minorHAnsi" w:cstheme="minorHAnsi"/>
          <w:sz w:val="24"/>
          <w:szCs w:val="24"/>
        </w:rPr>
        <w:tab/>
        <w:t>ustawieniach</w:t>
      </w:r>
      <w:r w:rsidR="00083C46">
        <w:rPr>
          <w:rFonts w:asciiTheme="minorHAnsi" w:eastAsia="Times New Roman" w:hAnsiTheme="minorHAnsi" w:cstheme="minorHAnsi"/>
          <w:sz w:val="24"/>
          <w:szCs w:val="24"/>
        </w:rPr>
        <w:tab/>
        <w:t xml:space="preserve">oraz  </w:t>
      </w:r>
    </w:p>
    <w:p w14:paraId="346DB3EB" w14:textId="1EC85C3D" w:rsidR="00B01A18" w:rsidRPr="00B9289C" w:rsidRDefault="00083C46" w:rsidP="00083C46">
      <w:pPr>
        <w:tabs>
          <w:tab w:val="left" w:pos="1121"/>
          <w:tab w:val="left" w:pos="2601"/>
          <w:tab w:val="left" w:pos="3041"/>
          <w:tab w:val="left" w:pos="3921"/>
          <w:tab w:val="left" w:pos="4741"/>
          <w:tab w:val="left" w:pos="5821"/>
          <w:tab w:val="left" w:pos="6201"/>
          <w:tab w:val="left" w:pos="7561"/>
          <w:tab w:val="left" w:pos="8161"/>
        </w:tabs>
        <w:spacing w:line="0" w:lineRule="atLeast"/>
        <w:ind w:left="562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 xml:space="preserve">           </w:t>
      </w:r>
      <w:r w:rsidR="00B01A18" w:rsidRPr="00B9289C">
        <w:rPr>
          <w:rFonts w:asciiTheme="minorHAnsi" w:eastAsia="Times New Roman" w:hAnsiTheme="minorHAnsi" w:cstheme="minorHAnsi"/>
          <w:sz w:val="24"/>
          <w:szCs w:val="24"/>
        </w:rPr>
        <w:t>udogodnień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232CFF" w:rsidRPr="00B9289C">
        <w:rPr>
          <w:rFonts w:asciiTheme="minorHAnsi" w:eastAsia="Times New Roman" w:hAnsiTheme="minorHAnsi" w:cstheme="minorHAnsi"/>
          <w:sz w:val="24"/>
          <w:szCs w:val="24"/>
        </w:rPr>
        <w:t xml:space="preserve"> w </w:t>
      </w:r>
      <w:r w:rsidR="00B01A18" w:rsidRPr="00B9289C">
        <w:rPr>
          <w:rFonts w:asciiTheme="minorHAnsi" w:eastAsia="Times New Roman" w:hAnsiTheme="minorHAnsi" w:cstheme="minorHAnsi"/>
          <w:sz w:val="24"/>
          <w:szCs w:val="24"/>
        </w:rPr>
        <w:t>konfiguracji urządzeń.</w:t>
      </w:r>
    </w:p>
    <w:p w14:paraId="6F9C0CBF" w14:textId="77777777" w:rsidR="00B01A18" w:rsidRPr="00B9289C" w:rsidRDefault="00B01A18" w:rsidP="00CC3F6F">
      <w:pPr>
        <w:spacing w:line="2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50A1EC14" w14:textId="77777777" w:rsidR="00B01A18" w:rsidRPr="00B9289C" w:rsidRDefault="00B01A18" w:rsidP="00CC3F6F">
      <w:pPr>
        <w:numPr>
          <w:ilvl w:val="0"/>
          <w:numId w:val="5"/>
        </w:numPr>
        <w:tabs>
          <w:tab w:val="left" w:pos="562"/>
        </w:tabs>
        <w:spacing w:line="239" w:lineRule="auto"/>
        <w:ind w:left="562" w:hanging="56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Z wykonania przeglądu i konserwacji Wykonawca sporządzi każdorazowo Protokół, w którym przedstawiciel Zamawiającego wskazany w § 5 ust 1 pkt 1 Umowy, a w przypadku jego nieobecności inna upoważniona osoba potwierdzi przeprowadzenie przeglądu i konserwacji.</w:t>
      </w:r>
    </w:p>
    <w:p w14:paraId="6EEA9C4C" w14:textId="77777777" w:rsidR="00B01A18" w:rsidRPr="00B9289C" w:rsidRDefault="00B01A18" w:rsidP="00CC3F6F">
      <w:pPr>
        <w:spacing w:line="2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397AF211" w14:textId="77777777" w:rsidR="00B01A18" w:rsidRPr="00B9289C" w:rsidRDefault="00B01A18" w:rsidP="00CC3F6F">
      <w:pPr>
        <w:numPr>
          <w:ilvl w:val="0"/>
          <w:numId w:val="5"/>
        </w:numPr>
        <w:tabs>
          <w:tab w:val="left" w:pos="562"/>
        </w:tabs>
        <w:spacing w:line="255" w:lineRule="auto"/>
        <w:ind w:left="562" w:hanging="56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Usuwanie awarii systemów odbywać się będzie na podstawie odpłatnego zlecenia wystawionego przez Zamawiającego. Koszt naprawy określony zostanie w ofercie, która po akceptacji będzie podstawą do wystawienia faktury po wykonaniu usługi.</w:t>
      </w:r>
    </w:p>
    <w:p w14:paraId="3CA543BA" w14:textId="77777777" w:rsidR="00B01A18" w:rsidRPr="00B9289C" w:rsidRDefault="00B01A18" w:rsidP="00CC3F6F">
      <w:pPr>
        <w:numPr>
          <w:ilvl w:val="0"/>
          <w:numId w:val="5"/>
        </w:numPr>
        <w:tabs>
          <w:tab w:val="left" w:pos="562"/>
        </w:tabs>
        <w:spacing w:line="239" w:lineRule="auto"/>
        <w:ind w:left="562" w:hanging="56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Wykonawca zobowiązany jest, przed przystąpieniem do naprawy wymagającej użycia części zamiennych, do sporządzenia kosztorysu przeprowadzenia naprawy, który każdorazowo podlegać będzie weryfikacji i zatwierdzeniu przez Zamawiającego.</w:t>
      </w:r>
    </w:p>
    <w:p w14:paraId="2B241056" w14:textId="77777777" w:rsidR="00B01A18" w:rsidRPr="00B9289C" w:rsidRDefault="00B01A18" w:rsidP="00CC3F6F">
      <w:pPr>
        <w:spacing w:line="2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21937DF3" w14:textId="77777777" w:rsidR="00B01A18" w:rsidRPr="00B9289C" w:rsidRDefault="00B01A18" w:rsidP="00CC3F6F">
      <w:pPr>
        <w:numPr>
          <w:ilvl w:val="0"/>
          <w:numId w:val="5"/>
        </w:numPr>
        <w:tabs>
          <w:tab w:val="left" w:pos="562"/>
        </w:tabs>
        <w:spacing w:line="0" w:lineRule="atLeast"/>
        <w:ind w:left="562" w:hanging="56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Z wykonania usunięcia awarii Wykonawca sporządzi każdorazowo Protokół, w którym przedstawiciel Zamawiającego wskazany w § 5 ust 1 pkt 1 umowy, a w przypadku jego nieobecności inna upoważniona osoba potwierdzi jej usunięcie.</w:t>
      </w:r>
    </w:p>
    <w:p w14:paraId="32538A6D" w14:textId="77777777" w:rsidR="00B01A18" w:rsidRPr="00B9289C" w:rsidRDefault="00B01A18" w:rsidP="00CC3F6F">
      <w:pPr>
        <w:numPr>
          <w:ilvl w:val="0"/>
          <w:numId w:val="5"/>
        </w:numPr>
        <w:tabs>
          <w:tab w:val="left" w:pos="562"/>
        </w:tabs>
        <w:spacing w:line="239" w:lineRule="auto"/>
        <w:ind w:left="562" w:hanging="56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Wykonawca zobowiązuje się przystąpić do usunięcia awarii systemów ESZ w ciągu 8 godzin od momentu zgłoszenia awarii Wykonawcy.</w:t>
      </w:r>
    </w:p>
    <w:p w14:paraId="49F24573" w14:textId="77777777" w:rsidR="00B01A18" w:rsidRPr="00B9289C" w:rsidRDefault="00B01A18" w:rsidP="00CC3F6F">
      <w:pPr>
        <w:spacing w:line="1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6E5F1C0D" w14:textId="5DED594F" w:rsidR="00B01A18" w:rsidRPr="00B9289C" w:rsidRDefault="00B01A18" w:rsidP="00CC3F6F">
      <w:pPr>
        <w:numPr>
          <w:ilvl w:val="0"/>
          <w:numId w:val="5"/>
        </w:numPr>
        <w:tabs>
          <w:tab w:val="left" w:pos="562"/>
        </w:tabs>
        <w:spacing w:line="0" w:lineRule="atLeast"/>
        <w:ind w:left="562" w:hanging="56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Zgłoszenia awarii będą kierowane pod nas</w:t>
      </w:r>
      <w:r w:rsidR="00E765B3" w:rsidRPr="00B9289C">
        <w:rPr>
          <w:rFonts w:asciiTheme="minorHAnsi" w:eastAsia="Times New Roman" w:hAnsiTheme="minorHAnsi" w:cstheme="minorHAnsi"/>
          <w:sz w:val="24"/>
          <w:szCs w:val="24"/>
        </w:rPr>
        <w:t xml:space="preserve">tępujący numer </w:t>
      </w:r>
      <w:r w:rsidR="00167E29" w:rsidRPr="00083C46">
        <w:rPr>
          <w:rFonts w:asciiTheme="minorHAnsi" w:eastAsia="Times New Roman" w:hAnsiTheme="minorHAnsi" w:cstheme="minorHAnsi"/>
          <w:b/>
          <w:sz w:val="24"/>
          <w:szCs w:val="24"/>
        </w:rPr>
        <w:t>……………………………………………….</w:t>
      </w:r>
    </w:p>
    <w:p w14:paraId="51C3FF4E" w14:textId="77777777" w:rsidR="00B01A18" w:rsidRPr="00B9289C" w:rsidRDefault="00B01A18" w:rsidP="00CC3F6F">
      <w:pPr>
        <w:numPr>
          <w:ilvl w:val="0"/>
          <w:numId w:val="5"/>
        </w:numPr>
        <w:tabs>
          <w:tab w:val="left" w:pos="562"/>
        </w:tabs>
        <w:spacing w:line="0" w:lineRule="atLeast"/>
        <w:ind w:left="562" w:hanging="56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Wykonawca gwarantuje utrzymanie w sprawności technicznej systemów ESZ wymienionych w §1, a szczególnie niezawodność i bezpieczeństwo ich funkcjonowania.</w:t>
      </w:r>
    </w:p>
    <w:p w14:paraId="6726326B" w14:textId="77777777" w:rsidR="00B01A18" w:rsidRPr="00B9289C" w:rsidRDefault="00B01A18" w:rsidP="00CC3F6F">
      <w:pPr>
        <w:numPr>
          <w:ilvl w:val="0"/>
          <w:numId w:val="5"/>
        </w:numPr>
        <w:tabs>
          <w:tab w:val="left" w:pos="562"/>
        </w:tabs>
        <w:spacing w:line="239" w:lineRule="auto"/>
        <w:ind w:left="562" w:hanging="56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Naprawy awaryjne będą wykonywane w jak najkrótszym czasie od momentu przystąpienia do wykonywania tych czynności.</w:t>
      </w:r>
    </w:p>
    <w:p w14:paraId="3F691FF8" w14:textId="77777777" w:rsidR="00B01A18" w:rsidRPr="00B9289C" w:rsidRDefault="00B01A18" w:rsidP="00CC3F6F">
      <w:pPr>
        <w:spacing w:line="1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3EFC328D" w14:textId="77777777" w:rsidR="00B01A18" w:rsidRPr="00B9289C" w:rsidRDefault="00B01A18" w:rsidP="00CC3F6F">
      <w:pPr>
        <w:numPr>
          <w:ilvl w:val="0"/>
          <w:numId w:val="5"/>
        </w:numPr>
        <w:tabs>
          <w:tab w:val="left" w:pos="562"/>
        </w:tabs>
        <w:spacing w:line="245" w:lineRule="auto"/>
        <w:ind w:left="562" w:hanging="56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Zgłoszenia konieczności wykonania napraw lub wystąpienia awarii dokonywane będą przez przedstawiciela Zamawiającego wskazanego w § 5 ust 1 pkt 1 umowy lub - w przypadku jego nieobecności - przez inną upoważnioną osobę.</w:t>
      </w:r>
    </w:p>
    <w:p w14:paraId="6C2C33AC" w14:textId="77777777" w:rsidR="00B01A18" w:rsidRPr="00B9289C" w:rsidRDefault="00B01A18" w:rsidP="00CC3F6F">
      <w:pPr>
        <w:spacing w:line="1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76C72F43" w14:textId="77777777" w:rsidR="00B01A18" w:rsidRPr="00B9289C" w:rsidRDefault="00B01A18" w:rsidP="00CC3F6F">
      <w:pPr>
        <w:numPr>
          <w:ilvl w:val="0"/>
          <w:numId w:val="5"/>
        </w:numPr>
        <w:tabs>
          <w:tab w:val="left" w:pos="562"/>
        </w:tabs>
        <w:spacing w:line="275" w:lineRule="auto"/>
        <w:ind w:left="562" w:hanging="56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Wykonawca zobowiązuje się do przeprowadzania przeglądów, konserwacji i napraw zgodnie z zaleceniami producenta urządzeń, o których mowa w § 1 ust. 2 oraz obowiązującymi w tym zakresie przepisami prawa i aktami normatywnymi z uwzględnieniem Polskich Norm ( PN-93E-08390/14 - Systemy alarmowe. Wymagania ogólne. Zasady stosowania).</w:t>
      </w:r>
    </w:p>
    <w:p w14:paraId="526D1F31" w14:textId="77777777" w:rsidR="00B01A18" w:rsidRPr="00B9289C" w:rsidRDefault="00B01A18" w:rsidP="00CC3F6F">
      <w:pPr>
        <w:spacing w:line="20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3F526C66" w14:textId="77777777" w:rsidR="00B01A18" w:rsidRPr="00B9289C" w:rsidRDefault="00B01A18" w:rsidP="00CC3F6F">
      <w:pPr>
        <w:numPr>
          <w:ilvl w:val="0"/>
          <w:numId w:val="5"/>
        </w:numPr>
        <w:tabs>
          <w:tab w:val="left" w:pos="562"/>
        </w:tabs>
        <w:spacing w:line="294" w:lineRule="auto"/>
        <w:ind w:left="562" w:hanging="56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Wykonawca oświadcza że zapoznał się z dokumentacją techniczną systemów ochrony przeciwpożarowej objętych Umową.</w:t>
      </w:r>
    </w:p>
    <w:p w14:paraId="5815577A" w14:textId="77777777" w:rsidR="00B01A18" w:rsidRPr="00B9289C" w:rsidRDefault="00B01A18" w:rsidP="00CC3F6F">
      <w:pPr>
        <w:numPr>
          <w:ilvl w:val="0"/>
          <w:numId w:val="5"/>
        </w:numPr>
        <w:tabs>
          <w:tab w:val="left" w:pos="562"/>
        </w:tabs>
        <w:spacing w:line="273" w:lineRule="auto"/>
        <w:ind w:left="562" w:hanging="56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Wykonawca oświadcza, że przedmiot Umowy wykonywać będą osoby posiadające odpowiednią wiedzę techniczną i doświadczenie oraz wszelkie uprawnienia wynikające z zaleceń producentów urządzeń, norm i obowiązujących przepisów. Wykonawca jest odpowiedzialny za czynności podejmowane przez osoby zatrudnione przez siebie przy wykonywaniu niniejszej Umowy jak za swoje własne.</w:t>
      </w:r>
    </w:p>
    <w:p w14:paraId="45C9B5AB" w14:textId="77777777" w:rsidR="00B01A18" w:rsidRPr="00B9289C" w:rsidRDefault="00B01A18" w:rsidP="00CC3F6F">
      <w:pPr>
        <w:spacing w:line="20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664B2C7F" w14:textId="77777777" w:rsidR="00B01A18" w:rsidRPr="00B9289C" w:rsidRDefault="00B01A18" w:rsidP="00CC3F6F">
      <w:pPr>
        <w:numPr>
          <w:ilvl w:val="0"/>
          <w:numId w:val="5"/>
        </w:numPr>
        <w:tabs>
          <w:tab w:val="left" w:pos="562"/>
        </w:tabs>
        <w:spacing w:line="281" w:lineRule="auto"/>
        <w:ind w:left="562" w:hanging="56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lastRenderedPageBreak/>
        <w:t>Przy wykonywaniu prac wynikających z niniejszej Umowy Wykonawca przestrzegać będzie obowiązujących przepisów bhp, w tym dotyczących uprawnień do pracy na wysokości oraz ochrony przeciwpożarowej.</w:t>
      </w:r>
    </w:p>
    <w:p w14:paraId="6CF6F9FF" w14:textId="77777777" w:rsidR="00B01A18" w:rsidRPr="00B9289C" w:rsidRDefault="00B01A18" w:rsidP="00CC3F6F">
      <w:pPr>
        <w:spacing w:line="11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59E1A11F" w14:textId="77777777" w:rsidR="00B01A18" w:rsidRPr="00B9289C" w:rsidRDefault="00B01A18" w:rsidP="00CC3F6F">
      <w:pPr>
        <w:numPr>
          <w:ilvl w:val="0"/>
          <w:numId w:val="5"/>
        </w:numPr>
        <w:tabs>
          <w:tab w:val="left" w:pos="562"/>
        </w:tabs>
        <w:spacing w:line="294" w:lineRule="auto"/>
        <w:ind w:left="562" w:hanging="56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Wykonawca ponosi pełną odpowiedzialność za szkody powstałe w wyniku niewłaściwego wykonania przeglądu, konserwacji lub naprawy i zobowiązany jest do pokrycia strat.</w:t>
      </w:r>
    </w:p>
    <w:p w14:paraId="3FEF1B45" w14:textId="77777777" w:rsidR="00B01A18" w:rsidRPr="00B9289C" w:rsidRDefault="00B01A18" w:rsidP="00CC3F6F">
      <w:pPr>
        <w:numPr>
          <w:ilvl w:val="0"/>
          <w:numId w:val="5"/>
        </w:numPr>
        <w:tabs>
          <w:tab w:val="left" w:pos="562"/>
        </w:tabs>
        <w:spacing w:line="294" w:lineRule="auto"/>
        <w:ind w:left="562" w:hanging="56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Do wykonania konserwacji, przeglądów oraz napraw objętych Umową Wykonawca będzie używał własnych narzędzi i przyrządów pomiarowych z aktualną legalizacją.</w:t>
      </w:r>
    </w:p>
    <w:p w14:paraId="52F60D51" w14:textId="77777777" w:rsidR="00B01A18" w:rsidRPr="00B9289C" w:rsidRDefault="00B01A18" w:rsidP="00CC3F6F">
      <w:pPr>
        <w:numPr>
          <w:ilvl w:val="0"/>
          <w:numId w:val="5"/>
        </w:numPr>
        <w:tabs>
          <w:tab w:val="left" w:pos="562"/>
        </w:tabs>
        <w:spacing w:line="0" w:lineRule="atLeast"/>
        <w:ind w:left="562" w:hanging="56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W celu umożliwienia wykonania przedmiotu Umowy Zamawiający zobowiązuje się zapewnić:</w:t>
      </w:r>
    </w:p>
    <w:p w14:paraId="4469C1CE" w14:textId="77777777" w:rsidR="00B01A18" w:rsidRPr="00B9289C" w:rsidRDefault="00B01A18" w:rsidP="00CC3F6F">
      <w:pPr>
        <w:spacing w:line="86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283CCC76" w14:textId="77777777" w:rsidR="00B01A18" w:rsidRPr="00B9289C" w:rsidRDefault="00B01A18" w:rsidP="00CC3F6F">
      <w:pPr>
        <w:tabs>
          <w:tab w:val="left" w:pos="1142"/>
        </w:tabs>
        <w:spacing w:line="0" w:lineRule="atLeast"/>
        <w:ind w:left="114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a) dostęp do urządzeń wymienionych w § 1 ust. 1</w:t>
      </w:r>
    </w:p>
    <w:p w14:paraId="3F7C8F6D" w14:textId="77777777" w:rsidR="00B01A18" w:rsidRPr="00B9289C" w:rsidRDefault="00B01A18" w:rsidP="00CC3F6F">
      <w:pPr>
        <w:spacing w:line="86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43492324" w14:textId="20EA3716" w:rsidR="00232CFF" w:rsidRPr="00B9289C" w:rsidRDefault="00B01A18" w:rsidP="00CC3F6F">
      <w:pPr>
        <w:tabs>
          <w:tab w:val="left" w:pos="1142"/>
        </w:tabs>
        <w:spacing w:line="0" w:lineRule="atLeast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ab/>
        <w:t>b) dostęp do mediów, których użycie jest uzasadnione technologicznie.</w:t>
      </w:r>
    </w:p>
    <w:p w14:paraId="54500854" w14:textId="0D2D505C" w:rsidR="006558F7" w:rsidRPr="00B9289C" w:rsidRDefault="006558F7" w:rsidP="00CC3F6F">
      <w:pPr>
        <w:tabs>
          <w:tab w:val="left" w:pos="1142"/>
        </w:tabs>
        <w:spacing w:line="0" w:lineRule="atLeas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1E70851C" w14:textId="77777777" w:rsidR="006558F7" w:rsidRPr="00B9289C" w:rsidRDefault="006558F7" w:rsidP="00CC3F6F">
      <w:pPr>
        <w:tabs>
          <w:tab w:val="left" w:pos="1142"/>
        </w:tabs>
        <w:spacing w:line="0" w:lineRule="atLeas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67D6020E" w14:textId="77777777" w:rsidR="00B01A18" w:rsidRPr="00B9289C" w:rsidRDefault="00B01A18" w:rsidP="00CC3F6F">
      <w:pPr>
        <w:numPr>
          <w:ilvl w:val="1"/>
          <w:numId w:val="7"/>
        </w:numPr>
        <w:tabs>
          <w:tab w:val="left" w:pos="4642"/>
        </w:tabs>
        <w:spacing w:line="0" w:lineRule="atLeast"/>
        <w:ind w:left="4642" w:hanging="173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b/>
          <w:sz w:val="24"/>
          <w:szCs w:val="24"/>
        </w:rPr>
        <w:t>3</w:t>
      </w:r>
    </w:p>
    <w:p w14:paraId="1819B518" w14:textId="77777777" w:rsidR="00B01A18" w:rsidRPr="00B9289C" w:rsidRDefault="00B01A18" w:rsidP="00CC3F6F">
      <w:pPr>
        <w:spacing w:line="86" w:lineRule="exact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2D4523AD" w14:textId="77777777" w:rsidR="0087421C" w:rsidRPr="00B9289C" w:rsidRDefault="00B01A18" w:rsidP="00CC3F6F">
      <w:pPr>
        <w:spacing w:line="0" w:lineRule="atLeast"/>
        <w:ind w:left="3862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b/>
          <w:sz w:val="24"/>
          <w:szCs w:val="24"/>
        </w:rPr>
        <w:t>Wynagrodzenie</w:t>
      </w:r>
      <w:r w:rsidRPr="00B9289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</w:p>
    <w:p w14:paraId="5076620A" w14:textId="77777777" w:rsidR="0087421C" w:rsidRPr="00B9289C" w:rsidRDefault="0087421C" w:rsidP="00CC3F6F">
      <w:pPr>
        <w:tabs>
          <w:tab w:val="left" w:pos="562"/>
        </w:tabs>
        <w:spacing w:line="264" w:lineRule="auto"/>
        <w:jc w:val="both"/>
        <w:rPr>
          <w:rStyle w:val="Teksttreci"/>
          <w:rFonts w:asciiTheme="minorHAnsi" w:eastAsia="Times New Roman" w:hAnsiTheme="minorHAnsi" w:cstheme="minorHAnsi"/>
          <w:sz w:val="24"/>
          <w:szCs w:val="24"/>
          <w:shd w:val="clear" w:color="auto" w:fill="auto"/>
        </w:rPr>
      </w:pPr>
    </w:p>
    <w:p w14:paraId="7D6AA116" w14:textId="4717BB7C" w:rsidR="0044270F" w:rsidRPr="00B9289C" w:rsidRDefault="0044270F" w:rsidP="0044270F">
      <w:pPr>
        <w:numPr>
          <w:ilvl w:val="0"/>
          <w:numId w:val="7"/>
        </w:numPr>
        <w:tabs>
          <w:tab w:val="left" w:pos="562"/>
          <w:tab w:val="num" w:pos="720"/>
        </w:tabs>
        <w:suppressAutoHyphens/>
        <w:spacing w:line="265" w:lineRule="auto"/>
        <w:ind w:left="562" w:hanging="56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 xml:space="preserve">Całkowita </w:t>
      </w:r>
      <w:r w:rsidRPr="00B9289C">
        <w:rPr>
          <w:rFonts w:asciiTheme="minorHAnsi" w:hAnsiTheme="minorHAnsi" w:cstheme="minorHAnsi"/>
          <w:sz w:val="24"/>
          <w:szCs w:val="24"/>
        </w:rPr>
        <w:t xml:space="preserve">wartość umowy wynosi brutto: </w:t>
      </w:r>
      <w:r w:rsidRPr="00B9289C">
        <w:rPr>
          <w:rFonts w:asciiTheme="minorHAnsi" w:hAnsiTheme="minorHAnsi" w:cstheme="minorHAnsi"/>
          <w:b/>
          <w:sz w:val="24"/>
          <w:szCs w:val="24"/>
        </w:rPr>
        <w:t>………………… zł</w:t>
      </w:r>
      <w:r w:rsidRPr="00B9289C">
        <w:rPr>
          <w:rFonts w:asciiTheme="minorHAnsi" w:hAnsiTheme="minorHAnsi" w:cstheme="minorHAnsi"/>
          <w:sz w:val="24"/>
          <w:szCs w:val="24"/>
        </w:rPr>
        <w:t xml:space="preserve"> (słownie: ).</w:t>
      </w:r>
    </w:p>
    <w:p w14:paraId="74804E39" w14:textId="11C4A1FE" w:rsidR="0044270F" w:rsidRPr="00B9289C" w:rsidRDefault="0044270F" w:rsidP="0044270F">
      <w:pPr>
        <w:numPr>
          <w:ilvl w:val="0"/>
          <w:numId w:val="7"/>
        </w:numPr>
        <w:tabs>
          <w:tab w:val="left" w:pos="562"/>
          <w:tab w:val="num" w:pos="720"/>
        </w:tabs>
        <w:suppressAutoHyphens/>
        <w:spacing w:line="265" w:lineRule="auto"/>
        <w:ind w:left="562" w:hanging="56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 xml:space="preserve">Zamawiający </w:t>
      </w:r>
      <w:r w:rsidRPr="00B9289C">
        <w:rPr>
          <w:rFonts w:asciiTheme="minorHAnsi" w:hAnsiTheme="minorHAnsi" w:cstheme="minorHAnsi"/>
          <w:sz w:val="24"/>
          <w:szCs w:val="24"/>
        </w:rPr>
        <w:t xml:space="preserve">zobowiązuje się do uiszczania na rzecz Wykonawcy miesięcznego wynagrodzenia w formie abonament za wykonanie Umowy w danym miesiącu w kwocie brutto: : </w:t>
      </w:r>
      <w:r w:rsidRPr="00B9289C">
        <w:rPr>
          <w:rFonts w:asciiTheme="minorHAnsi" w:hAnsiTheme="minorHAnsi" w:cstheme="minorHAnsi"/>
          <w:b/>
          <w:sz w:val="24"/>
          <w:szCs w:val="24"/>
        </w:rPr>
        <w:t xml:space="preserve">………. zł  </w:t>
      </w:r>
      <w:r w:rsidRPr="00B9289C">
        <w:rPr>
          <w:rFonts w:asciiTheme="minorHAnsi" w:hAnsiTheme="minorHAnsi" w:cstheme="minorHAnsi"/>
          <w:sz w:val="24"/>
          <w:szCs w:val="24"/>
        </w:rPr>
        <w:t>(słownie:)</w:t>
      </w:r>
    </w:p>
    <w:p w14:paraId="11BF9538" w14:textId="43C1D08E" w:rsidR="00FE20A8" w:rsidRPr="00B9289C" w:rsidRDefault="00FE20A8" w:rsidP="0044270F">
      <w:pPr>
        <w:numPr>
          <w:ilvl w:val="0"/>
          <w:numId w:val="7"/>
        </w:numPr>
        <w:tabs>
          <w:tab w:val="left" w:pos="562"/>
        </w:tabs>
        <w:spacing w:line="265" w:lineRule="auto"/>
        <w:ind w:left="562" w:hanging="56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Podstawą do rozliczenia prac realizowanych na podstawie odrębnego zlecenia będzie:</w:t>
      </w:r>
    </w:p>
    <w:p w14:paraId="7DCC4C39" w14:textId="77777777" w:rsidR="00FE20A8" w:rsidRPr="00B9289C" w:rsidRDefault="00FE20A8" w:rsidP="00CC3F6F">
      <w:pPr>
        <w:spacing w:line="86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21952078" w14:textId="573E3045" w:rsidR="00FE20A8" w:rsidRPr="00B9289C" w:rsidRDefault="00E765B3" w:rsidP="00CC3F6F">
      <w:pPr>
        <w:numPr>
          <w:ilvl w:val="1"/>
          <w:numId w:val="8"/>
        </w:numPr>
        <w:tabs>
          <w:tab w:val="left" w:pos="1142"/>
        </w:tabs>
        <w:spacing w:line="275" w:lineRule="auto"/>
        <w:ind w:left="1142" w:hanging="575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 xml:space="preserve">cena roboczogodziny </w:t>
      </w:r>
      <w:r w:rsidR="00083C46">
        <w:rPr>
          <w:rFonts w:asciiTheme="minorHAnsi" w:eastAsia="Times New Roman" w:hAnsiTheme="minorHAnsi" w:cstheme="minorHAnsi"/>
          <w:b/>
          <w:sz w:val="24"/>
          <w:szCs w:val="24"/>
        </w:rPr>
        <w:t>…………….</w:t>
      </w:r>
      <w:r w:rsidRPr="00B9289C">
        <w:rPr>
          <w:rFonts w:asciiTheme="minorHAnsi" w:eastAsia="Times New Roman" w:hAnsiTheme="minorHAnsi" w:cstheme="minorHAnsi"/>
          <w:b/>
          <w:sz w:val="24"/>
          <w:szCs w:val="24"/>
        </w:rPr>
        <w:t xml:space="preserve"> </w:t>
      </w:r>
      <w:r w:rsidR="00FE20A8" w:rsidRPr="00B9289C">
        <w:rPr>
          <w:rFonts w:asciiTheme="minorHAnsi" w:eastAsia="Times New Roman" w:hAnsiTheme="minorHAnsi" w:cstheme="minorHAnsi"/>
          <w:b/>
          <w:sz w:val="24"/>
          <w:szCs w:val="24"/>
        </w:rPr>
        <w:t>zł</w:t>
      </w:r>
      <w:r w:rsidR="00FE20A8" w:rsidRPr="00B9289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FE20A8" w:rsidRPr="00B9289C">
        <w:rPr>
          <w:rFonts w:asciiTheme="minorHAnsi" w:eastAsia="Times New Roman" w:hAnsiTheme="minorHAnsi" w:cstheme="minorHAnsi"/>
          <w:b/>
          <w:sz w:val="24"/>
          <w:szCs w:val="24"/>
        </w:rPr>
        <w:t xml:space="preserve">(brutto), </w:t>
      </w:r>
      <w:r w:rsidR="00FE20A8" w:rsidRPr="00B9289C">
        <w:rPr>
          <w:rFonts w:asciiTheme="minorHAnsi" w:eastAsia="Times New Roman" w:hAnsiTheme="minorHAnsi" w:cstheme="minorHAnsi"/>
          <w:sz w:val="24"/>
          <w:szCs w:val="24"/>
        </w:rPr>
        <w:t>w tym podatek od towarów i usług 23%. W cenie roboczogodziny Wykonawca uwzględnił wszystkie ponoszone koszty, m.in. koszt dojazdu. Stawka roboczogodziny odnosi się do rzeczywistego czasu wykonania naprawy bez względu na liczbę osób ją wykonujących;</w:t>
      </w:r>
    </w:p>
    <w:p w14:paraId="710B5583" w14:textId="77777777" w:rsidR="00FE20A8" w:rsidRPr="00B9289C" w:rsidRDefault="00FE20A8" w:rsidP="00CC3F6F">
      <w:pPr>
        <w:spacing w:line="20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5ADC6C16" w14:textId="77777777" w:rsidR="00FE20A8" w:rsidRPr="00B9289C" w:rsidRDefault="00FE20A8" w:rsidP="00CC3F6F">
      <w:pPr>
        <w:numPr>
          <w:ilvl w:val="1"/>
          <w:numId w:val="8"/>
        </w:numPr>
        <w:tabs>
          <w:tab w:val="left" w:pos="1142"/>
        </w:tabs>
        <w:spacing w:line="281" w:lineRule="auto"/>
        <w:ind w:left="1142" w:hanging="575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cena wymienionych części (obciążonych kosztami ich nabycia w wysokości nie większej niż 20 %). Zamawiający może zażądać potwierdzenia rzeczywiście poniesionych kosztów części, osprzętu, wynajmu sprzętu, tj. przedstawienia faktur, rachunków, cenników.</w:t>
      </w:r>
    </w:p>
    <w:p w14:paraId="552B7E9A" w14:textId="77777777" w:rsidR="00FE20A8" w:rsidRPr="00B9289C" w:rsidRDefault="00FE20A8" w:rsidP="00CC3F6F">
      <w:pPr>
        <w:spacing w:line="11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00A4C865" w14:textId="77777777" w:rsidR="00FE20A8" w:rsidRPr="00B9289C" w:rsidRDefault="00FE20A8" w:rsidP="00CC3F6F">
      <w:pPr>
        <w:numPr>
          <w:ilvl w:val="0"/>
          <w:numId w:val="8"/>
        </w:numPr>
        <w:tabs>
          <w:tab w:val="left" w:pos="562"/>
        </w:tabs>
        <w:spacing w:line="0" w:lineRule="atLeast"/>
        <w:ind w:left="562" w:hanging="56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Wynagrodzenie za wykonane usługi oraz dostawy będzie wypłacane z dołu, na podstawie faktur:</w:t>
      </w:r>
    </w:p>
    <w:p w14:paraId="4CA87420" w14:textId="77777777" w:rsidR="00FE20A8" w:rsidRPr="00B9289C" w:rsidRDefault="00FE20A8" w:rsidP="00CC3F6F">
      <w:pPr>
        <w:spacing w:line="87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757BDA9F" w14:textId="77777777" w:rsidR="00FE20A8" w:rsidRPr="00B9289C" w:rsidRDefault="00FE20A8" w:rsidP="00CC3F6F">
      <w:pPr>
        <w:numPr>
          <w:ilvl w:val="1"/>
          <w:numId w:val="8"/>
        </w:numPr>
        <w:tabs>
          <w:tab w:val="left" w:pos="1142"/>
        </w:tabs>
        <w:spacing w:line="293" w:lineRule="auto"/>
        <w:ind w:left="1142" w:hanging="575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z tytułu wykonania przeglądu i konserwacji, wystawianych przez Wykonawcę po upływie miesiąca kalendarzowego, w którym je wykonano;</w:t>
      </w:r>
    </w:p>
    <w:p w14:paraId="2B7EF9C1" w14:textId="77777777" w:rsidR="00FE20A8" w:rsidRPr="00B9289C" w:rsidRDefault="00FE20A8" w:rsidP="00CC3F6F">
      <w:pPr>
        <w:spacing w:line="1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41401B7C" w14:textId="41948096" w:rsidR="00FE20A8" w:rsidRPr="00B9289C" w:rsidRDefault="00FE20A8" w:rsidP="00CC3F6F">
      <w:pPr>
        <w:numPr>
          <w:ilvl w:val="1"/>
          <w:numId w:val="8"/>
        </w:numPr>
        <w:tabs>
          <w:tab w:val="left" w:pos="1142"/>
        </w:tabs>
        <w:spacing w:line="294" w:lineRule="auto"/>
        <w:ind w:left="1142" w:hanging="575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z tytułu wykonania napraw niewchodzących w zakres przeglądu i konserwacji, wystawianych przez Wykonawcę po ich przeprowadzeniu;</w:t>
      </w:r>
    </w:p>
    <w:p w14:paraId="203EEAB0" w14:textId="77777777" w:rsidR="0044270F" w:rsidRPr="00B9289C" w:rsidRDefault="0044270F" w:rsidP="0044270F">
      <w:pPr>
        <w:pStyle w:val="Akapitzlist"/>
        <w:rPr>
          <w:rFonts w:asciiTheme="minorHAnsi" w:eastAsia="Times New Roman" w:hAnsiTheme="minorHAnsi" w:cstheme="minorHAnsi"/>
          <w:sz w:val="24"/>
          <w:szCs w:val="24"/>
        </w:rPr>
      </w:pPr>
    </w:p>
    <w:p w14:paraId="4CF6D88F" w14:textId="1BE84CCE" w:rsidR="00083C46" w:rsidRPr="00B9289C" w:rsidRDefault="00083C46" w:rsidP="00083C46">
      <w:pPr>
        <w:numPr>
          <w:ilvl w:val="1"/>
          <w:numId w:val="7"/>
        </w:numPr>
        <w:tabs>
          <w:tab w:val="left" w:pos="4642"/>
        </w:tabs>
        <w:spacing w:line="0" w:lineRule="atLeast"/>
        <w:ind w:left="4642" w:hanging="173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asciiTheme="minorHAnsi" w:eastAsia="Times New Roman" w:hAnsiTheme="minorHAnsi" w:cstheme="minorHAnsi"/>
          <w:b/>
          <w:sz w:val="24"/>
          <w:szCs w:val="24"/>
        </w:rPr>
        <w:t>4</w:t>
      </w:r>
    </w:p>
    <w:p w14:paraId="34DEB4C6" w14:textId="77777777" w:rsidR="00083C46" w:rsidRPr="00B9289C" w:rsidRDefault="00083C46" w:rsidP="00083C46">
      <w:pPr>
        <w:spacing w:line="86" w:lineRule="exact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5EC9ED10" w14:textId="6C1AD9AB" w:rsidR="00083C46" w:rsidRPr="00B9289C" w:rsidRDefault="00083C46" w:rsidP="00083C46">
      <w:pPr>
        <w:spacing w:line="0" w:lineRule="atLeast"/>
        <w:ind w:left="3862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  <w:r>
        <w:rPr>
          <w:rFonts w:asciiTheme="minorHAnsi" w:eastAsia="Times New Roman" w:hAnsiTheme="minorHAnsi" w:cstheme="minorHAnsi"/>
          <w:b/>
          <w:sz w:val="24"/>
          <w:szCs w:val="24"/>
        </w:rPr>
        <w:t xml:space="preserve">Warunki płatności </w:t>
      </w:r>
    </w:p>
    <w:p w14:paraId="24148A0E" w14:textId="77777777" w:rsidR="0044270F" w:rsidRPr="00B9289C" w:rsidRDefault="0044270F" w:rsidP="0044270F">
      <w:pPr>
        <w:tabs>
          <w:tab w:val="left" w:pos="1142"/>
        </w:tabs>
        <w:spacing w:line="294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B1A73E9" w14:textId="1E6776FF" w:rsidR="0044270F" w:rsidRPr="00B9289C" w:rsidRDefault="0087421C" w:rsidP="0044270F">
      <w:pPr>
        <w:pStyle w:val="Akapitzlist"/>
        <w:numPr>
          <w:ilvl w:val="0"/>
          <w:numId w:val="29"/>
        </w:numPr>
        <w:tabs>
          <w:tab w:val="left" w:pos="1142"/>
        </w:tabs>
        <w:spacing w:line="294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hAnsiTheme="minorHAnsi" w:cstheme="minorHAnsi"/>
          <w:sz w:val="24"/>
          <w:szCs w:val="24"/>
        </w:rPr>
        <w:lastRenderedPageBreak/>
        <w:t xml:space="preserve">Płatności </w:t>
      </w:r>
      <w:r w:rsidR="0044270F" w:rsidRPr="00B9289C">
        <w:rPr>
          <w:rFonts w:asciiTheme="minorHAnsi" w:hAnsiTheme="minorHAnsi" w:cstheme="minorHAnsi"/>
          <w:sz w:val="24"/>
          <w:szCs w:val="24"/>
        </w:rPr>
        <w:t>b</w:t>
      </w:r>
      <w:r w:rsidR="0044270F" w:rsidRPr="00B9289C">
        <w:rPr>
          <w:rFonts w:asciiTheme="minorHAnsi" w:hAnsiTheme="minorHAnsi" w:cstheme="minorHAnsi" w:hint="eastAsia"/>
          <w:sz w:val="24"/>
          <w:szCs w:val="24"/>
        </w:rPr>
        <w:t>ę</w:t>
      </w:r>
      <w:r w:rsidR="0044270F" w:rsidRPr="00B9289C">
        <w:rPr>
          <w:rFonts w:asciiTheme="minorHAnsi" w:hAnsiTheme="minorHAnsi" w:cstheme="minorHAnsi"/>
          <w:sz w:val="24"/>
          <w:szCs w:val="24"/>
        </w:rPr>
        <w:t>d</w:t>
      </w:r>
      <w:r w:rsidR="0044270F" w:rsidRPr="00B9289C">
        <w:rPr>
          <w:rFonts w:asciiTheme="minorHAnsi" w:hAnsiTheme="minorHAnsi" w:cstheme="minorHAnsi" w:hint="eastAsia"/>
          <w:sz w:val="24"/>
          <w:szCs w:val="24"/>
        </w:rPr>
        <w:t>ą</w:t>
      </w:r>
      <w:r w:rsidR="0044270F" w:rsidRPr="00B9289C">
        <w:rPr>
          <w:rFonts w:asciiTheme="minorHAnsi" w:hAnsiTheme="minorHAnsi" w:cstheme="minorHAnsi"/>
          <w:sz w:val="24"/>
          <w:szCs w:val="24"/>
        </w:rPr>
        <w:t xml:space="preserve"> dokonywane przelewem w terminie 30 dni kalendarzowych od dnia otrzymania przez Zamawiaj</w:t>
      </w:r>
      <w:r w:rsidR="0044270F" w:rsidRPr="00B9289C">
        <w:rPr>
          <w:rFonts w:asciiTheme="minorHAnsi" w:hAnsiTheme="minorHAnsi" w:cstheme="minorHAnsi" w:hint="eastAsia"/>
          <w:sz w:val="24"/>
          <w:szCs w:val="24"/>
        </w:rPr>
        <w:t>ą</w:t>
      </w:r>
      <w:r w:rsidR="0044270F" w:rsidRPr="00B9289C">
        <w:rPr>
          <w:rFonts w:asciiTheme="minorHAnsi" w:hAnsiTheme="minorHAnsi" w:cstheme="minorHAnsi"/>
          <w:sz w:val="24"/>
          <w:szCs w:val="24"/>
        </w:rPr>
        <w:t>cego prawid</w:t>
      </w:r>
      <w:r w:rsidR="0044270F" w:rsidRPr="00B9289C">
        <w:rPr>
          <w:rFonts w:asciiTheme="minorHAnsi" w:hAnsiTheme="minorHAnsi" w:cstheme="minorHAnsi" w:hint="eastAsia"/>
          <w:sz w:val="24"/>
          <w:szCs w:val="24"/>
        </w:rPr>
        <w:t>ł</w:t>
      </w:r>
      <w:r w:rsidR="0044270F" w:rsidRPr="00B9289C">
        <w:rPr>
          <w:rFonts w:asciiTheme="minorHAnsi" w:hAnsiTheme="minorHAnsi" w:cstheme="minorHAnsi"/>
          <w:sz w:val="24"/>
          <w:szCs w:val="24"/>
        </w:rPr>
        <w:t>owo wystawionej faktury VAT, na rachunek bankowy Wykonawcy wskazany na fakturze wraz z numerem umowy. Faktury zostan</w:t>
      </w:r>
      <w:r w:rsidR="0044270F" w:rsidRPr="00B9289C">
        <w:rPr>
          <w:rFonts w:asciiTheme="minorHAnsi" w:hAnsiTheme="minorHAnsi" w:cstheme="minorHAnsi" w:hint="eastAsia"/>
          <w:sz w:val="24"/>
          <w:szCs w:val="24"/>
        </w:rPr>
        <w:t>ą</w:t>
      </w:r>
      <w:r w:rsidR="0044270F" w:rsidRPr="00B9289C">
        <w:rPr>
          <w:rFonts w:asciiTheme="minorHAnsi" w:hAnsiTheme="minorHAnsi" w:cstheme="minorHAnsi"/>
          <w:sz w:val="24"/>
          <w:szCs w:val="24"/>
        </w:rPr>
        <w:t xml:space="preserve"> wystawione na:</w:t>
      </w:r>
    </w:p>
    <w:p w14:paraId="10DD5B02" w14:textId="77777777" w:rsidR="0044270F" w:rsidRPr="00B9289C" w:rsidRDefault="0044270F" w:rsidP="0090466D">
      <w:pPr>
        <w:pStyle w:val="Akapitzlis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9289C">
        <w:rPr>
          <w:rFonts w:asciiTheme="minorHAnsi" w:hAnsiTheme="minorHAnsi" w:cstheme="minorHAnsi"/>
          <w:b/>
          <w:sz w:val="24"/>
          <w:szCs w:val="24"/>
        </w:rPr>
        <w:t>Nabywca:</w:t>
      </w:r>
    </w:p>
    <w:p w14:paraId="16F91965" w14:textId="77777777" w:rsidR="0044270F" w:rsidRPr="00B9289C" w:rsidRDefault="0044270F" w:rsidP="0090466D">
      <w:pPr>
        <w:pStyle w:val="Akapitzlist"/>
        <w:jc w:val="both"/>
        <w:rPr>
          <w:rFonts w:asciiTheme="minorHAnsi" w:hAnsiTheme="minorHAnsi" w:cstheme="minorHAnsi"/>
          <w:sz w:val="24"/>
          <w:szCs w:val="24"/>
        </w:rPr>
      </w:pPr>
      <w:r w:rsidRPr="00B9289C">
        <w:rPr>
          <w:rFonts w:asciiTheme="minorHAnsi" w:hAnsiTheme="minorHAnsi" w:cstheme="minorHAnsi"/>
          <w:sz w:val="24"/>
          <w:szCs w:val="24"/>
        </w:rPr>
        <w:t xml:space="preserve">Miasto </w:t>
      </w:r>
      <w:r w:rsidRPr="00B9289C">
        <w:rPr>
          <w:rFonts w:asciiTheme="minorHAnsi" w:hAnsiTheme="minorHAnsi" w:cstheme="minorHAnsi" w:hint="eastAsia"/>
          <w:sz w:val="24"/>
          <w:szCs w:val="24"/>
        </w:rPr>
        <w:t>Łó</w:t>
      </w:r>
      <w:r w:rsidRPr="00B9289C">
        <w:rPr>
          <w:rFonts w:asciiTheme="minorHAnsi" w:hAnsiTheme="minorHAnsi" w:cstheme="minorHAnsi"/>
          <w:sz w:val="24"/>
          <w:szCs w:val="24"/>
        </w:rPr>
        <w:t>d</w:t>
      </w:r>
      <w:r w:rsidRPr="00B9289C">
        <w:rPr>
          <w:rFonts w:asciiTheme="minorHAnsi" w:hAnsiTheme="minorHAnsi" w:cstheme="minorHAnsi" w:hint="eastAsia"/>
          <w:sz w:val="24"/>
          <w:szCs w:val="24"/>
        </w:rPr>
        <w:t>ź</w:t>
      </w:r>
    </w:p>
    <w:p w14:paraId="6D4FFDF9" w14:textId="77777777" w:rsidR="0044270F" w:rsidRPr="00B9289C" w:rsidRDefault="0044270F" w:rsidP="0090466D">
      <w:pPr>
        <w:pStyle w:val="Akapitzlist"/>
        <w:jc w:val="both"/>
        <w:rPr>
          <w:rFonts w:asciiTheme="minorHAnsi" w:hAnsiTheme="minorHAnsi" w:cstheme="minorHAnsi"/>
          <w:sz w:val="24"/>
          <w:szCs w:val="24"/>
        </w:rPr>
      </w:pPr>
      <w:r w:rsidRPr="00B9289C">
        <w:rPr>
          <w:rFonts w:asciiTheme="minorHAnsi" w:hAnsiTheme="minorHAnsi" w:cstheme="minorHAnsi"/>
          <w:sz w:val="24"/>
          <w:szCs w:val="24"/>
        </w:rPr>
        <w:t xml:space="preserve">90-926 </w:t>
      </w:r>
      <w:r w:rsidRPr="00B9289C">
        <w:rPr>
          <w:rFonts w:asciiTheme="minorHAnsi" w:hAnsiTheme="minorHAnsi" w:cstheme="minorHAnsi" w:hint="eastAsia"/>
          <w:sz w:val="24"/>
          <w:szCs w:val="24"/>
        </w:rPr>
        <w:t>Łó</w:t>
      </w:r>
      <w:r w:rsidRPr="00B9289C">
        <w:rPr>
          <w:rFonts w:asciiTheme="minorHAnsi" w:hAnsiTheme="minorHAnsi" w:cstheme="minorHAnsi"/>
          <w:sz w:val="24"/>
          <w:szCs w:val="24"/>
        </w:rPr>
        <w:t>d</w:t>
      </w:r>
      <w:r w:rsidRPr="00B9289C">
        <w:rPr>
          <w:rFonts w:asciiTheme="minorHAnsi" w:hAnsiTheme="minorHAnsi" w:cstheme="minorHAnsi" w:hint="eastAsia"/>
          <w:sz w:val="24"/>
          <w:szCs w:val="24"/>
        </w:rPr>
        <w:t>ź</w:t>
      </w:r>
    </w:p>
    <w:p w14:paraId="30CF21D5" w14:textId="77777777" w:rsidR="0044270F" w:rsidRPr="00B9289C" w:rsidRDefault="0044270F" w:rsidP="0090466D">
      <w:pPr>
        <w:pStyle w:val="Akapitzlist"/>
        <w:jc w:val="both"/>
        <w:rPr>
          <w:rFonts w:asciiTheme="minorHAnsi" w:hAnsiTheme="minorHAnsi" w:cstheme="minorHAnsi"/>
          <w:sz w:val="24"/>
          <w:szCs w:val="24"/>
        </w:rPr>
      </w:pPr>
      <w:r w:rsidRPr="00B9289C">
        <w:rPr>
          <w:rFonts w:asciiTheme="minorHAnsi" w:hAnsiTheme="minorHAnsi" w:cstheme="minorHAnsi"/>
          <w:sz w:val="24"/>
          <w:szCs w:val="24"/>
        </w:rPr>
        <w:t>ul. Piotrkowska 104</w:t>
      </w:r>
    </w:p>
    <w:p w14:paraId="1551C345" w14:textId="77777777" w:rsidR="0044270F" w:rsidRPr="00B9289C" w:rsidRDefault="0044270F" w:rsidP="0090466D">
      <w:pPr>
        <w:pStyle w:val="Akapitzlist"/>
        <w:jc w:val="both"/>
        <w:rPr>
          <w:rFonts w:asciiTheme="minorHAnsi" w:hAnsiTheme="minorHAnsi" w:cstheme="minorHAnsi"/>
          <w:sz w:val="24"/>
          <w:szCs w:val="24"/>
        </w:rPr>
      </w:pPr>
      <w:r w:rsidRPr="00B9289C">
        <w:rPr>
          <w:rFonts w:asciiTheme="minorHAnsi" w:hAnsiTheme="minorHAnsi" w:cstheme="minorHAnsi"/>
          <w:sz w:val="24"/>
          <w:szCs w:val="24"/>
        </w:rPr>
        <w:t>NIP: 725-002-89-02</w:t>
      </w:r>
    </w:p>
    <w:p w14:paraId="7CBCEE34" w14:textId="77777777" w:rsidR="0044270F" w:rsidRPr="00B9289C" w:rsidRDefault="0044270F" w:rsidP="0090466D">
      <w:pPr>
        <w:pStyle w:val="Akapitzlist"/>
        <w:jc w:val="both"/>
        <w:rPr>
          <w:rFonts w:asciiTheme="minorHAnsi" w:hAnsiTheme="minorHAnsi" w:cstheme="minorHAnsi"/>
          <w:sz w:val="24"/>
          <w:szCs w:val="24"/>
        </w:rPr>
      </w:pPr>
    </w:p>
    <w:p w14:paraId="770B2D4F" w14:textId="77777777" w:rsidR="0044270F" w:rsidRPr="00B9289C" w:rsidRDefault="0044270F" w:rsidP="0090466D">
      <w:pPr>
        <w:pStyle w:val="Akapitzlis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9289C">
        <w:rPr>
          <w:rFonts w:asciiTheme="minorHAnsi" w:hAnsiTheme="minorHAnsi" w:cstheme="minorHAnsi"/>
          <w:b/>
          <w:sz w:val="24"/>
          <w:szCs w:val="24"/>
        </w:rPr>
        <w:t>Odbiorca faktury:</w:t>
      </w:r>
    </w:p>
    <w:p w14:paraId="6D070D87" w14:textId="77777777" w:rsidR="0044270F" w:rsidRPr="00B9289C" w:rsidRDefault="0044270F" w:rsidP="0090466D">
      <w:pPr>
        <w:pStyle w:val="Akapitzlist"/>
        <w:jc w:val="both"/>
        <w:rPr>
          <w:rFonts w:asciiTheme="minorHAnsi" w:hAnsiTheme="minorHAnsi" w:cstheme="minorHAnsi"/>
          <w:sz w:val="24"/>
          <w:szCs w:val="24"/>
        </w:rPr>
      </w:pPr>
      <w:r w:rsidRPr="00B9289C">
        <w:rPr>
          <w:rFonts w:asciiTheme="minorHAnsi" w:hAnsiTheme="minorHAnsi" w:cstheme="minorHAnsi"/>
          <w:sz w:val="24"/>
          <w:szCs w:val="24"/>
        </w:rPr>
        <w:t>Centrum Usług wspólnych Oświaty w Łodzi</w:t>
      </w:r>
    </w:p>
    <w:p w14:paraId="429ED54D" w14:textId="77777777" w:rsidR="0044270F" w:rsidRPr="00B9289C" w:rsidRDefault="0044270F" w:rsidP="0090466D">
      <w:pPr>
        <w:pStyle w:val="Akapitzlist"/>
        <w:jc w:val="both"/>
        <w:rPr>
          <w:rFonts w:asciiTheme="minorHAnsi" w:hAnsiTheme="minorHAnsi" w:cstheme="minorHAnsi"/>
          <w:sz w:val="24"/>
          <w:szCs w:val="24"/>
        </w:rPr>
      </w:pPr>
      <w:r w:rsidRPr="00B9289C">
        <w:rPr>
          <w:rFonts w:asciiTheme="minorHAnsi" w:hAnsiTheme="minorHAnsi" w:cstheme="minorHAnsi"/>
          <w:sz w:val="24"/>
          <w:szCs w:val="24"/>
        </w:rPr>
        <w:t xml:space="preserve">90-552 Łódź </w:t>
      </w:r>
    </w:p>
    <w:p w14:paraId="6269D30C" w14:textId="77777777" w:rsidR="0044270F" w:rsidRPr="00B9289C" w:rsidRDefault="0044270F" w:rsidP="0090466D">
      <w:pPr>
        <w:pStyle w:val="Akapitzlist"/>
        <w:jc w:val="both"/>
        <w:rPr>
          <w:rFonts w:asciiTheme="minorHAnsi" w:hAnsiTheme="minorHAnsi" w:cstheme="minorHAnsi"/>
          <w:sz w:val="24"/>
          <w:szCs w:val="24"/>
        </w:rPr>
      </w:pPr>
      <w:r w:rsidRPr="00B9289C">
        <w:rPr>
          <w:rFonts w:asciiTheme="minorHAnsi" w:hAnsiTheme="minorHAnsi" w:cstheme="minorHAnsi"/>
          <w:sz w:val="24"/>
          <w:szCs w:val="24"/>
        </w:rPr>
        <w:t>ul. Kopernika 36</w:t>
      </w:r>
    </w:p>
    <w:p w14:paraId="10D258AA" w14:textId="77777777" w:rsidR="0044270F" w:rsidRPr="00B9289C" w:rsidRDefault="0044270F" w:rsidP="0090466D">
      <w:pPr>
        <w:pStyle w:val="Akapitzlist"/>
        <w:jc w:val="both"/>
        <w:rPr>
          <w:rFonts w:asciiTheme="minorHAnsi" w:hAnsiTheme="minorHAnsi" w:cstheme="minorHAnsi"/>
          <w:sz w:val="24"/>
          <w:szCs w:val="24"/>
        </w:rPr>
      </w:pPr>
      <w:r w:rsidRPr="00B9289C">
        <w:rPr>
          <w:rFonts w:asciiTheme="minorHAnsi" w:hAnsiTheme="minorHAnsi" w:cstheme="minorHAnsi"/>
          <w:sz w:val="24"/>
          <w:szCs w:val="24"/>
        </w:rPr>
        <w:t>NIP: 727-280-90-96</w:t>
      </w:r>
    </w:p>
    <w:p w14:paraId="70A03B69" w14:textId="77777777" w:rsidR="0044270F" w:rsidRPr="00B9289C" w:rsidRDefault="0044270F" w:rsidP="0090466D">
      <w:pPr>
        <w:pStyle w:val="Akapitzlist"/>
        <w:jc w:val="both"/>
        <w:rPr>
          <w:rFonts w:asciiTheme="minorHAnsi" w:hAnsiTheme="minorHAnsi" w:cstheme="minorHAnsi"/>
          <w:sz w:val="24"/>
          <w:szCs w:val="24"/>
        </w:rPr>
      </w:pPr>
    </w:p>
    <w:p w14:paraId="4E141A30" w14:textId="77777777" w:rsidR="0044270F" w:rsidRPr="00B9289C" w:rsidRDefault="0044270F" w:rsidP="0090466D">
      <w:pPr>
        <w:pStyle w:val="Akapitzlis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9289C">
        <w:rPr>
          <w:rFonts w:asciiTheme="minorHAnsi" w:hAnsiTheme="minorHAnsi" w:cstheme="minorHAnsi"/>
          <w:b/>
          <w:sz w:val="24"/>
          <w:szCs w:val="24"/>
        </w:rPr>
        <w:t>Numer konta bankowego dostawcy:</w:t>
      </w:r>
    </w:p>
    <w:p w14:paraId="244A9C8E" w14:textId="0AD43089" w:rsidR="0044270F" w:rsidRPr="0090466D" w:rsidRDefault="0044270F" w:rsidP="0090466D">
      <w:pPr>
        <w:pStyle w:val="Akapitzlist"/>
        <w:ind w:left="502" w:firstLine="206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9289C">
        <w:rPr>
          <w:rFonts w:asciiTheme="minorHAnsi" w:hAnsiTheme="minorHAnsi" w:cstheme="minorHAnsi"/>
          <w:b/>
          <w:sz w:val="24"/>
          <w:szCs w:val="24"/>
        </w:rPr>
        <w:t>Numer umowy:</w:t>
      </w:r>
    </w:p>
    <w:p w14:paraId="702EF05C" w14:textId="137C3F92" w:rsidR="0044270F" w:rsidRPr="00B9289C" w:rsidRDefault="00CC3F6F" w:rsidP="0044270F">
      <w:pPr>
        <w:numPr>
          <w:ilvl w:val="0"/>
          <w:numId w:val="29"/>
        </w:numPr>
        <w:tabs>
          <w:tab w:val="left" w:pos="360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9289C">
        <w:rPr>
          <w:rFonts w:asciiTheme="minorHAnsi" w:hAnsiTheme="minorHAnsi" w:cstheme="minorHAnsi"/>
          <w:sz w:val="24"/>
          <w:szCs w:val="24"/>
        </w:rPr>
        <w:t xml:space="preserve">  </w:t>
      </w:r>
      <w:r w:rsidR="0044270F" w:rsidRPr="00B9289C">
        <w:rPr>
          <w:rFonts w:asciiTheme="minorHAnsi" w:hAnsiTheme="minorHAnsi" w:cstheme="minorHAnsi"/>
          <w:sz w:val="24"/>
          <w:szCs w:val="24"/>
        </w:rPr>
        <w:t>W przypadku wystawienia faktury VAT nie zgodnie z opisanymi w zdaniu poprzedni wymaganiami, Wykonawca zobowi</w:t>
      </w:r>
      <w:r w:rsidR="0044270F" w:rsidRPr="00B9289C">
        <w:rPr>
          <w:rFonts w:asciiTheme="minorHAnsi" w:hAnsiTheme="minorHAnsi" w:cstheme="minorHAnsi" w:hint="eastAsia"/>
          <w:sz w:val="24"/>
          <w:szCs w:val="24"/>
        </w:rPr>
        <w:t>ą</w:t>
      </w:r>
      <w:r w:rsidR="0044270F" w:rsidRPr="00B9289C">
        <w:rPr>
          <w:rFonts w:asciiTheme="minorHAnsi" w:hAnsiTheme="minorHAnsi" w:cstheme="minorHAnsi"/>
          <w:sz w:val="24"/>
          <w:szCs w:val="24"/>
        </w:rPr>
        <w:t>zany jest do jej skorygowania, a bieg terminu jej p</w:t>
      </w:r>
      <w:r w:rsidR="0044270F" w:rsidRPr="00B9289C">
        <w:rPr>
          <w:rFonts w:asciiTheme="minorHAnsi" w:hAnsiTheme="minorHAnsi" w:cstheme="minorHAnsi" w:hint="eastAsia"/>
          <w:sz w:val="24"/>
          <w:szCs w:val="24"/>
        </w:rPr>
        <w:t>ł</w:t>
      </w:r>
      <w:r w:rsidR="0044270F" w:rsidRPr="00B9289C">
        <w:rPr>
          <w:rFonts w:asciiTheme="minorHAnsi" w:hAnsiTheme="minorHAnsi" w:cstheme="minorHAnsi"/>
          <w:sz w:val="24"/>
          <w:szCs w:val="24"/>
        </w:rPr>
        <w:t>atno</w:t>
      </w:r>
      <w:r w:rsidR="0044270F" w:rsidRPr="00B9289C">
        <w:rPr>
          <w:rFonts w:asciiTheme="minorHAnsi" w:hAnsiTheme="minorHAnsi" w:cstheme="minorHAnsi" w:hint="eastAsia"/>
          <w:sz w:val="24"/>
          <w:szCs w:val="24"/>
        </w:rPr>
        <w:t>ś</w:t>
      </w:r>
      <w:r w:rsidR="0044270F" w:rsidRPr="00B9289C">
        <w:rPr>
          <w:rFonts w:asciiTheme="minorHAnsi" w:hAnsiTheme="minorHAnsi" w:cstheme="minorHAnsi"/>
          <w:sz w:val="24"/>
          <w:szCs w:val="24"/>
        </w:rPr>
        <w:t>ci rozpoczyna si</w:t>
      </w:r>
      <w:r w:rsidR="0044270F" w:rsidRPr="00B9289C">
        <w:rPr>
          <w:rFonts w:asciiTheme="minorHAnsi" w:hAnsiTheme="minorHAnsi" w:cstheme="minorHAnsi" w:hint="eastAsia"/>
          <w:sz w:val="24"/>
          <w:szCs w:val="24"/>
        </w:rPr>
        <w:t>ę</w:t>
      </w:r>
      <w:r w:rsidR="0044270F" w:rsidRPr="00B9289C">
        <w:rPr>
          <w:rFonts w:asciiTheme="minorHAnsi" w:hAnsiTheme="minorHAnsi" w:cstheme="minorHAnsi"/>
          <w:sz w:val="24"/>
          <w:szCs w:val="24"/>
        </w:rPr>
        <w:t xml:space="preserve"> od daty dostarczenia skorygowanej faktury VAT zawieraj</w:t>
      </w:r>
      <w:r w:rsidR="0044270F" w:rsidRPr="00B9289C">
        <w:rPr>
          <w:rFonts w:asciiTheme="minorHAnsi" w:hAnsiTheme="minorHAnsi" w:cstheme="minorHAnsi" w:hint="eastAsia"/>
          <w:sz w:val="24"/>
          <w:szCs w:val="24"/>
        </w:rPr>
        <w:t>ą</w:t>
      </w:r>
      <w:r w:rsidR="0044270F" w:rsidRPr="00B9289C">
        <w:rPr>
          <w:rFonts w:asciiTheme="minorHAnsi" w:hAnsiTheme="minorHAnsi" w:cstheme="minorHAnsi"/>
          <w:sz w:val="24"/>
          <w:szCs w:val="24"/>
        </w:rPr>
        <w:t>cej prawid</w:t>
      </w:r>
      <w:r w:rsidR="0044270F" w:rsidRPr="00B9289C">
        <w:rPr>
          <w:rFonts w:asciiTheme="minorHAnsi" w:hAnsiTheme="minorHAnsi" w:cstheme="minorHAnsi" w:hint="eastAsia"/>
          <w:sz w:val="24"/>
          <w:szCs w:val="24"/>
        </w:rPr>
        <w:t>ł</w:t>
      </w:r>
      <w:r w:rsidR="0044270F" w:rsidRPr="00B9289C">
        <w:rPr>
          <w:rFonts w:asciiTheme="minorHAnsi" w:hAnsiTheme="minorHAnsi" w:cstheme="minorHAnsi"/>
          <w:sz w:val="24"/>
          <w:szCs w:val="24"/>
        </w:rPr>
        <w:t>owe oznaczenie nabywcy i odbiorcy faktury zgodne z wymaganiami zawartymi w niniejszym ust</w:t>
      </w:r>
      <w:r w:rsidR="0044270F" w:rsidRPr="00B9289C">
        <w:rPr>
          <w:rFonts w:asciiTheme="minorHAnsi" w:hAnsiTheme="minorHAnsi" w:cstheme="minorHAnsi" w:hint="eastAsia"/>
          <w:sz w:val="24"/>
          <w:szCs w:val="24"/>
        </w:rPr>
        <w:t>ę</w:t>
      </w:r>
      <w:r w:rsidR="0044270F" w:rsidRPr="00B9289C">
        <w:rPr>
          <w:rFonts w:asciiTheme="minorHAnsi" w:hAnsiTheme="minorHAnsi" w:cstheme="minorHAnsi"/>
          <w:sz w:val="24"/>
          <w:szCs w:val="24"/>
        </w:rPr>
        <w:t>pie</w:t>
      </w:r>
    </w:p>
    <w:p w14:paraId="1CF5C56E" w14:textId="2778C662" w:rsidR="00DE10F6" w:rsidRPr="00B9289C" w:rsidRDefault="00DE10F6" w:rsidP="0044270F">
      <w:pPr>
        <w:numPr>
          <w:ilvl w:val="0"/>
          <w:numId w:val="29"/>
        </w:numPr>
        <w:tabs>
          <w:tab w:val="left" w:pos="360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9289C">
        <w:rPr>
          <w:rFonts w:asciiTheme="minorHAnsi" w:hAnsiTheme="minorHAnsi" w:cstheme="minorHAnsi"/>
          <w:sz w:val="24"/>
          <w:szCs w:val="24"/>
        </w:rPr>
        <w:t>Zamawiający może żądać, aby faktura za miesiąc grudzień danego roku została wystawiona przez Wykonawcę w terminie do 10 grudnia z terminem płatności 14 dni. Zamawiający przekaże Wykonawcy żądanie z co najmniej 7-dniowym wyprzedzeniem.</w:t>
      </w:r>
    </w:p>
    <w:p w14:paraId="6CB134CE" w14:textId="05819781" w:rsidR="0044270F" w:rsidRPr="00B9289C" w:rsidRDefault="0044270F" w:rsidP="0044270F">
      <w:pPr>
        <w:numPr>
          <w:ilvl w:val="0"/>
          <w:numId w:val="29"/>
        </w:numPr>
        <w:tabs>
          <w:tab w:val="left" w:pos="360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9289C">
        <w:rPr>
          <w:rFonts w:asciiTheme="minorHAnsi" w:hAnsiTheme="minorHAnsi" w:cstheme="minorHAnsi"/>
          <w:sz w:val="24"/>
          <w:szCs w:val="24"/>
        </w:rPr>
        <w:t>Wykonawca gwarantuje niezmienność cen przez okres trwania umowy.</w:t>
      </w:r>
    </w:p>
    <w:p w14:paraId="161B44ED" w14:textId="21F0F407" w:rsidR="0087421C" w:rsidRPr="00B9289C" w:rsidRDefault="0087421C" w:rsidP="0044270F">
      <w:pPr>
        <w:numPr>
          <w:ilvl w:val="0"/>
          <w:numId w:val="29"/>
        </w:numPr>
        <w:tabs>
          <w:tab w:val="left" w:pos="360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9289C">
        <w:rPr>
          <w:rFonts w:asciiTheme="minorHAnsi" w:hAnsiTheme="minorHAnsi" w:cstheme="minorHAnsi"/>
          <w:sz w:val="24"/>
          <w:szCs w:val="24"/>
        </w:rPr>
        <w:t>W przypadku wystawienie a faktury VAT niezgodnie z wymaganiami opisanymi w § 4 ust. 5, Wykonawca zobowiązany jest do jej skorygowania, a bieg terminu jej płatności rozpoczyna się od daty dostarczenia skorygowanej faktury VAT zawierającej prawidłowe oznaczenie nabywcy i odbiorcy faktury zgodne z wymaganiami zawartymi w niniejszym ustępie</w:t>
      </w:r>
    </w:p>
    <w:p w14:paraId="2F2FF431" w14:textId="43523B32" w:rsidR="00FE20A8" w:rsidRPr="00B9289C" w:rsidRDefault="00FE20A8" w:rsidP="0044270F">
      <w:pPr>
        <w:numPr>
          <w:ilvl w:val="0"/>
          <w:numId w:val="29"/>
        </w:numPr>
        <w:tabs>
          <w:tab w:val="left" w:pos="360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Zmiana numeru rachunku bankowego wymienionego w ust. 5 nie wymaga sporządzenia aneksu do Umowy, lecz pisemnego powiadomienia o tym Zamawiającego, i staje się skuteczna z chwilą otrzymania przez Zamawiającego pisma wskazującego nowy numer rachunku.</w:t>
      </w:r>
    </w:p>
    <w:p w14:paraId="6EAE9BB7" w14:textId="4D4D8A52" w:rsidR="00CC3F6F" w:rsidRPr="00B9289C" w:rsidRDefault="00FE20A8" w:rsidP="0044270F">
      <w:pPr>
        <w:numPr>
          <w:ilvl w:val="0"/>
          <w:numId w:val="29"/>
        </w:numPr>
        <w:tabs>
          <w:tab w:val="left" w:pos="360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Za dotrzymanie terminu zapłaty uważa się dzień obciążenia rachunku bankowego Zamawiającego.</w:t>
      </w:r>
    </w:p>
    <w:p w14:paraId="3B98B4CA" w14:textId="57E9EB77" w:rsidR="00194D60" w:rsidRPr="00B9289C" w:rsidRDefault="00194D60" w:rsidP="00CC3F6F">
      <w:pPr>
        <w:tabs>
          <w:tab w:val="left" w:pos="562"/>
        </w:tabs>
        <w:spacing w:line="268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43FB1F61" w14:textId="48412706" w:rsidR="007C1593" w:rsidRPr="00B9289C" w:rsidRDefault="007C1593" w:rsidP="00CC3F6F">
      <w:pPr>
        <w:tabs>
          <w:tab w:val="left" w:pos="562"/>
        </w:tabs>
        <w:spacing w:line="268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6C6FB083" w14:textId="4A4C1147" w:rsidR="007C1593" w:rsidRPr="00B9289C" w:rsidRDefault="007C1593" w:rsidP="00CC3F6F">
      <w:pPr>
        <w:tabs>
          <w:tab w:val="left" w:pos="562"/>
        </w:tabs>
        <w:spacing w:line="268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6C5C8637" w14:textId="77777777" w:rsidR="00FE20A8" w:rsidRPr="00B9289C" w:rsidRDefault="00FE20A8" w:rsidP="00CC3F6F">
      <w:pPr>
        <w:pStyle w:val="Tekstpodstawowy"/>
        <w:jc w:val="center"/>
        <w:rPr>
          <w:rFonts w:asciiTheme="minorHAnsi" w:hAnsiTheme="minorHAnsi" w:cstheme="minorHAnsi"/>
          <w:b/>
          <w:szCs w:val="24"/>
        </w:rPr>
      </w:pPr>
      <w:r w:rsidRPr="00B9289C">
        <w:rPr>
          <w:rFonts w:asciiTheme="minorHAnsi" w:hAnsiTheme="minorHAnsi" w:cstheme="minorHAnsi"/>
          <w:b/>
          <w:szCs w:val="24"/>
        </w:rPr>
        <w:t>§ 4</w:t>
      </w:r>
    </w:p>
    <w:p w14:paraId="3495EE35" w14:textId="77777777" w:rsidR="00FE20A8" w:rsidRPr="00B9289C" w:rsidRDefault="00FE20A8" w:rsidP="00CC3F6F">
      <w:pPr>
        <w:pStyle w:val="Tekstpodstawowy"/>
        <w:jc w:val="center"/>
        <w:rPr>
          <w:rFonts w:asciiTheme="minorHAnsi" w:hAnsiTheme="minorHAnsi" w:cstheme="minorHAnsi"/>
          <w:b/>
          <w:szCs w:val="24"/>
        </w:rPr>
      </w:pPr>
      <w:r w:rsidRPr="00B9289C">
        <w:rPr>
          <w:rFonts w:asciiTheme="minorHAnsi" w:hAnsiTheme="minorHAnsi" w:cstheme="minorHAnsi"/>
          <w:b/>
          <w:szCs w:val="24"/>
        </w:rPr>
        <w:t>Faktura elektroniczna</w:t>
      </w:r>
    </w:p>
    <w:p w14:paraId="76E03567" w14:textId="77777777" w:rsidR="00FE20A8" w:rsidRPr="00B9289C" w:rsidRDefault="00FE20A8" w:rsidP="00CC3F6F">
      <w:pPr>
        <w:pStyle w:val="Tekstpodstawowy"/>
        <w:rPr>
          <w:rFonts w:asciiTheme="minorHAnsi" w:hAnsiTheme="minorHAnsi" w:cstheme="minorHAnsi"/>
          <w:b/>
          <w:szCs w:val="24"/>
        </w:rPr>
      </w:pPr>
    </w:p>
    <w:p w14:paraId="126D9B92" w14:textId="77777777" w:rsidR="00FE20A8" w:rsidRPr="00B9289C" w:rsidRDefault="00FE20A8" w:rsidP="00CC3F6F">
      <w:pPr>
        <w:pStyle w:val="Tekstpodstawowy"/>
        <w:numPr>
          <w:ilvl w:val="0"/>
          <w:numId w:val="9"/>
        </w:numPr>
        <w:rPr>
          <w:rFonts w:asciiTheme="minorHAnsi" w:hAnsiTheme="minorHAnsi" w:cstheme="minorHAnsi"/>
          <w:szCs w:val="24"/>
        </w:rPr>
      </w:pPr>
      <w:r w:rsidRPr="00B9289C">
        <w:rPr>
          <w:rFonts w:asciiTheme="minorHAnsi" w:hAnsiTheme="minorHAnsi" w:cstheme="minorHAnsi"/>
          <w:szCs w:val="24"/>
        </w:rPr>
        <w:t xml:space="preserve">Wykonawca ma możliwość przesłania drogą elektroniczną ustrukturyzowanej faktury elektronicznej      w rozumieniu ustawy o elektronicznym fakturowaniu. </w:t>
      </w:r>
    </w:p>
    <w:p w14:paraId="11F5D9ED" w14:textId="77777777" w:rsidR="00FE20A8" w:rsidRPr="00B9289C" w:rsidRDefault="00FE20A8" w:rsidP="00CC3F6F">
      <w:pPr>
        <w:pStyle w:val="Tekstpodstawowy"/>
        <w:numPr>
          <w:ilvl w:val="0"/>
          <w:numId w:val="9"/>
        </w:numPr>
        <w:rPr>
          <w:rFonts w:asciiTheme="minorHAnsi" w:hAnsiTheme="minorHAnsi" w:cstheme="minorHAnsi"/>
          <w:szCs w:val="24"/>
        </w:rPr>
      </w:pPr>
      <w:r w:rsidRPr="00B9289C">
        <w:rPr>
          <w:rFonts w:asciiTheme="minorHAnsi" w:hAnsiTheme="minorHAnsi" w:cstheme="minorHAnsi"/>
          <w:szCs w:val="24"/>
        </w:rPr>
        <w:t xml:space="preserve">W przypadku, gdy Wykonawca skorzysta z możliwości przesłania ustrukturyzowanej faktury elektronicznej, wówczas zobowiązany jest do skorzystania z Platformy Fakturowania udostępnionej na stronie internetowej </w:t>
      </w:r>
      <w:hyperlink r:id="rId8" w:history="1">
        <w:r w:rsidRPr="00B9289C">
          <w:rPr>
            <w:rStyle w:val="Hipercze"/>
            <w:rFonts w:asciiTheme="minorHAnsi" w:hAnsiTheme="minorHAnsi" w:cstheme="minorHAnsi"/>
            <w:szCs w:val="24"/>
          </w:rPr>
          <w:t>https://efaktura.gov.pl</w:t>
        </w:r>
      </w:hyperlink>
      <w:r w:rsidRPr="00B9289C">
        <w:rPr>
          <w:rFonts w:asciiTheme="minorHAnsi" w:hAnsiTheme="minorHAnsi" w:cstheme="minorHAnsi"/>
          <w:szCs w:val="24"/>
        </w:rPr>
        <w:t xml:space="preserve">. </w:t>
      </w:r>
    </w:p>
    <w:p w14:paraId="1FB6212E" w14:textId="77777777" w:rsidR="00FE20A8" w:rsidRPr="00B9289C" w:rsidRDefault="00FE20A8" w:rsidP="00CC3F6F">
      <w:pPr>
        <w:pStyle w:val="Tekstpodstawowy"/>
        <w:numPr>
          <w:ilvl w:val="0"/>
          <w:numId w:val="9"/>
        </w:numPr>
        <w:rPr>
          <w:rFonts w:asciiTheme="minorHAnsi" w:hAnsiTheme="minorHAnsi" w:cstheme="minorHAnsi"/>
          <w:szCs w:val="24"/>
        </w:rPr>
      </w:pPr>
      <w:r w:rsidRPr="00B9289C">
        <w:rPr>
          <w:rFonts w:asciiTheme="minorHAnsi" w:hAnsiTheme="minorHAnsi" w:cstheme="minorHAnsi"/>
          <w:szCs w:val="24"/>
        </w:rPr>
        <w:t xml:space="preserve">Zasady związane z wystawieniem ustrukturyzowanych faktur elektronicznych i innych ustrukturyzowanych dokumentów określa ustawa o elektronicznym fakturowaniu oraz akty wykonawcze. </w:t>
      </w:r>
    </w:p>
    <w:p w14:paraId="2923B183" w14:textId="77777777" w:rsidR="00FE20A8" w:rsidRPr="00B9289C" w:rsidRDefault="00FE20A8" w:rsidP="00CC3F6F">
      <w:pPr>
        <w:pStyle w:val="Akapitzlist"/>
        <w:numPr>
          <w:ilvl w:val="0"/>
          <w:numId w:val="9"/>
        </w:numPr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 xml:space="preserve">W przypadku, gdy Wykonawca korzysta z usług brokera </w:t>
      </w:r>
      <w:r w:rsidRPr="00B9289C">
        <w:rPr>
          <w:rFonts w:asciiTheme="minorHAnsi" w:eastAsia="Times New Roman" w:hAnsiTheme="minorHAnsi" w:cstheme="minorHAnsi"/>
          <w:b/>
          <w:sz w:val="24"/>
          <w:szCs w:val="24"/>
        </w:rPr>
        <w:t>Infinite IT Solutions</w:t>
      </w:r>
      <w:r w:rsidRPr="00B9289C">
        <w:rPr>
          <w:rFonts w:asciiTheme="minorHAnsi" w:eastAsia="Times New Roman" w:hAnsiTheme="minorHAnsi" w:cstheme="minorHAnsi"/>
          <w:sz w:val="24"/>
          <w:szCs w:val="24"/>
        </w:rPr>
        <w:t>, wpisując dane nabywcy:</w:t>
      </w:r>
    </w:p>
    <w:p w14:paraId="595DB339" w14:textId="77777777" w:rsidR="00FE20A8" w:rsidRPr="00B9289C" w:rsidRDefault="00FE20A8" w:rsidP="00CC3F6F">
      <w:pPr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B9289C">
        <w:rPr>
          <w:rFonts w:asciiTheme="minorHAnsi" w:hAnsiTheme="minorHAnsi" w:cstheme="minorHAnsi"/>
          <w:sz w:val="24"/>
          <w:szCs w:val="24"/>
        </w:rPr>
        <w:t>- Nabywcą jest Miasto Łódź</w:t>
      </w:r>
    </w:p>
    <w:p w14:paraId="7AB17A3B" w14:textId="77777777" w:rsidR="00FE20A8" w:rsidRPr="00B9289C" w:rsidRDefault="00FE20A8" w:rsidP="00CC3F6F">
      <w:pPr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B9289C">
        <w:rPr>
          <w:rFonts w:asciiTheme="minorHAnsi" w:hAnsiTheme="minorHAnsi" w:cstheme="minorHAnsi"/>
          <w:sz w:val="24"/>
          <w:szCs w:val="24"/>
        </w:rPr>
        <w:t xml:space="preserve">- w sekcji NIP należy wpisać NIP Miasta: 7250028902, </w:t>
      </w:r>
    </w:p>
    <w:p w14:paraId="05AB1230" w14:textId="77777777" w:rsidR="00FE20A8" w:rsidRPr="00B9289C" w:rsidRDefault="00FE20A8" w:rsidP="00CC3F6F">
      <w:pPr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B9289C">
        <w:rPr>
          <w:rFonts w:asciiTheme="minorHAnsi" w:hAnsiTheme="minorHAnsi" w:cstheme="minorHAnsi"/>
          <w:sz w:val="24"/>
          <w:szCs w:val="24"/>
        </w:rPr>
        <w:t>- jako typ numeru PEPPOL należy wybrać NIP,</w:t>
      </w:r>
    </w:p>
    <w:p w14:paraId="0EE56C85" w14:textId="77777777" w:rsidR="00FE20A8" w:rsidRPr="00B9289C" w:rsidRDefault="00FE20A8" w:rsidP="00CC3F6F">
      <w:pPr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B9289C">
        <w:rPr>
          <w:rFonts w:asciiTheme="minorHAnsi" w:hAnsiTheme="minorHAnsi" w:cstheme="minorHAnsi"/>
          <w:sz w:val="24"/>
          <w:szCs w:val="24"/>
        </w:rPr>
        <w:t>- w polu Numer PEPPOL należy wpisać NIP własny jedno</w:t>
      </w:r>
      <w:r w:rsidR="009B2CF7" w:rsidRPr="00B9289C">
        <w:rPr>
          <w:rFonts w:asciiTheme="minorHAnsi" w:hAnsiTheme="minorHAnsi" w:cstheme="minorHAnsi"/>
          <w:sz w:val="24"/>
          <w:szCs w:val="24"/>
        </w:rPr>
        <w:t xml:space="preserve">stki będącej adresatem faktury </w:t>
      </w:r>
    </w:p>
    <w:p w14:paraId="1280DCD2" w14:textId="77777777" w:rsidR="00FE20A8" w:rsidRPr="00B9289C" w:rsidRDefault="00FE20A8" w:rsidP="00CC3F6F">
      <w:pPr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B9289C">
        <w:rPr>
          <w:rFonts w:asciiTheme="minorHAnsi" w:hAnsiTheme="minorHAnsi" w:cstheme="minorHAnsi"/>
          <w:sz w:val="24"/>
          <w:szCs w:val="24"/>
        </w:rPr>
        <w:t xml:space="preserve">- sekcja Odbiorca musi zostać wypełniona zgodnie z miejscem dostawy/odbioru towaru/usługi </w:t>
      </w:r>
      <w:proofErr w:type="spellStart"/>
      <w:r w:rsidRPr="00B9289C">
        <w:rPr>
          <w:rFonts w:asciiTheme="minorHAnsi" w:hAnsiTheme="minorHAnsi" w:cstheme="minorHAnsi"/>
          <w:sz w:val="24"/>
          <w:szCs w:val="24"/>
        </w:rPr>
        <w:t>tj</w:t>
      </w:r>
      <w:proofErr w:type="spellEnd"/>
      <w:r w:rsidRPr="00B9289C">
        <w:rPr>
          <w:rFonts w:asciiTheme="minorHAnsi" w:hAnsiTheme="minorHAnsi" w:cstheme="minorHAnsi"/>
          <w:sz w:val="24"/>
          <w:szCs w:val="24"/>
        </w:rPr>
        <w:t xml:space="preserve"> nazwa Jednostki jako Odbiorca: Centrum Usług Wspólnych Oświaty w Łodzi oraz adres Odbiorcy jako miejsce dostawy/odbioru towaru/usługi: Kopernika 36, 90-552 Łódź</w:t>
      </w:r>
    </w:p>
    <w:p w14:paraId="74A42819" w14:textId="77777777" w:rsidR="00FE20A8" w:rsidRPr="00B9289C" w:rsidRDefault="00FE20A8" w:rsidP="00CC3F6F">
      <w:pPr>
        <w:pStyle w:val="Akapitzlist"/>
        <w:numPr>
          <w:ilvl w:val="0"/>
          <w:numId w:val="9"/>
        </w:numPr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 xml:space="preserve">W przypadku, gdy Wykonawca korzysta z usług brokera </w:t>
      </w:r>
      <w:proofErr w:type="spellStart"/>
      <w:r w:rsidRPr="00B9289C">
        <w:rPr>
          <w:rFonts w:asciiTheme="minorHAnsi" w:eastAsia="Times New Roman" w:hAnsiTheme="minorHAnsi" w:cstheme="minorHAnsi"/>
          <w:b/>
          <w:sz w:val="24"/>
          <w:szCs w:val="24"/>
        </w:rPr>
        <w:t>PEFexpert</w:t>
      </w:r>
      <w:proofErr w:type="spellEnd"/>
      <w:r w:rsidRPr="00B9289C">
        <w:rPr>
          <w:rFonts w:asciiTheme="minorHAnsi" w:eastAsia="Times New Roman" w:hAnsiTheme="minorHAnsi" w:cstheme="minorHAnsi"/>
          <w:b/>
          <w:sz w:val="24"/>
          <w:szCs w:val="24"/>
        </w:rPr>
        <w:t xml:space="preserve"> </w:t>
      </w:r>
      <w:r w:rsidRPr="00B9289C">
        <w:rPr>
          <w:rFonts w:asciiTheme="minorHAnsi" w:eastAsia="Times New Roman" w:hAnsiTheme="minorHAnsi" w:cstheme="minorHAnsi"/>
          <w:sz w:val="24"/>
          <w:szCs w:val="24"/>
        </w:rPr>
        <w:t>, wpisując dane nabywcy :</w:t>
      </w:r>
    </w:p>
    <w:p w14:paraId="58A32FAE" w14:textId="77777777" w:rsidR="00FE20A8" w:rsidRPr="00B9289C" w:rsidRDefault="00FE20A8" w:rsidP="00CC3F6F">
      <w:pPr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B9289C">
        <w:rPr>
          <w:rFonts w:asciiTheme="minorHAnsi" w:hAnsiTheme="minorHAnsi" w:cstheme="minorHAnsi"/>
          <w:sz w:val="24"/>
          <w:szCs w:val="24"/>
        </w:rPr>
        <w:t>- Nabywcą jest Miasto Łódź</w:t>
      </w:r>
    </w:p>
    <w:p w14:paraId="076915EF" w14:textId="77777777" w:rsidR="00FE20A8" w:rsidRPr="00B9289C" w:rsidRDefault="00FE20A8" w:rsidP="00CC3F6F">
      <w:pPr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B9289C">
        <w:rPr>
          <w:rFonts w:asciiTheme="minorHAnsi" w:hAnsiTheme="minorHAnsi" w:cstheme="minorHAnsi"/>
          <w:sz w:val="24"/>
          <w:szCs w:val="24"/>
        </w:rPr>
        <w:t xml:space="preserve">- w sekcji Identyfikator podatkowy należy wpisać NIP Miasta: 7250028902, </w:t>
      </w:r>
    </w:p>
    <w:p w14:paraId="657B1EA1" w14:textId="77777777" w:rsidR="00FE20A8" w:rsidRPr="00B9289C" w:rsidRDefault="00FE20A8" w:rsidP="00CC3F6F">
      <w:pPr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B9289C">
        <w:rPr>
          <w:rFonts w:asciiTheme="minorHAnsi" w:hAnsiTheme="minorHAnsi" w:cstheme="minorHAnsi"/>
          <w:sz w:val="24"/>
          <w:szCs w:val="24"/>
        </w:rPr>
        <w:t>- jako Rodzaj adresu PEF należy wybrać NIP,</w:t>
      </w:r>
    </w:p>
    <w:p w14:paraId="3F52F828" w14:textId="77777777" w:rsidR="00FE20A8" w:rsidRPr="00B9289C" w:rsidRDefault="00FE20A8" w:rsidP="00CC3F6F">
      <w:pPr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B9289C">
        <w:rPr>
          <w:rFonts w:asciiTheme="minorHAnsi" w:hAnsiTheme="minorHAnsi" w:cstheme="minorHAnsi"/>
          <w:sz w:val="24"/>
          <w:szCs w:val="24"/>
        </w:rPr>
        <w:t>- w polu numer adresu PEF należy wpisać NIP własny jednostki będącej adresatem faktury: 7272809096</w:t>
      </w:r>
    </w:p>
    <w:p w14:paraId="6D06DF0F" w14:textId="385DE2CE" w:rsidR="00FE20A8" w:rsidRPr="00B9289C" w:rsidRDefault="00FE20A8" w:rsidP="00CC3F6F">
      <w:pPr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B9289C">
        <w:rPr>
          <w:rFonts w:asciiTheme="minorHAnsi" w:hAnsiTheme="minorHAnsi" w:cstheme="minorHAnsi"/>
          <w:sz w:val="24"/>
          <w:szCs w:val="24"/>
        </w:rPr>
        <w:t xml:space="preserve">- sekcja Odbiorca musi zostać wypełniona zgodnie z miejscem dostawy/odbioru towaru/usługi </w:t>
      </w:r>
      <w:proofErr w:type="spellStart"/>
      <w:r w:rsidRPr="00B9289C">
        <w:rPr>
          <w:rFonts w:asciiTheme="minorHAnsi" w:hAnsiTheme="minorHAnsi" w:cstheme="minorHAnsi"/>
          <w:sz w:val="24"/>
          <w:szCs w:val="24"/>
        </w:rPr>
        <w:t>tj</w:t>
      </w:r>
      <w:proofErr w:type="spellEnd"/>
      <w:r w:rsidRPr="00B9289C">
        <w:rPr>
          <w:rFonts w:asciiTheme="minorHAnsi" w:hAnsiTheme="minorHAnsi" w:cstheme="minorHAnsi"/>
          <w:sz w:val="24"/>
          <w:szCs w:val="24"/>
        </w:rPr>
        <w:t xml:space="preserve"> nazwa Jednostki jako Odbiorca: Centrum Usług Wspólnych Oświaty w Łodzi oraz adres Odbiorcy jako miejsce dostawy/odbioru towaru/usługi: Kopernika 36, 90-552 Łódź</w:t>
      </w:r>
      <w:r w:rsidR="0044270F" w:rsidRPr="00B9289C">
        <w:rPr>
          <w:rFonts w:asciiTheme="minorHAnsi" w:hAnsiTheme="minorHAnsi" w:cstheme="minorHAnsi"/>
          <w:sz w:val="24"/>
          <w:szCs w:val="24"/>
        </w:rPr>
        <w:t xml:space="preserve"> 727-280-90-96</w:t>
      </w:r>
    </w:p>
    <w:p w14:paraId="3BA83C0F" w14:textId="21DF013D" w:rsidR="00FE20A8" w:rsidRPr="00B9289C" w:rsidRDefault="00FE20A8" w:rsidP="00CC3F6F">
      <w:pPr>
        <w:pStyle w:val="Akapitzlist"/>
        <w:numPr>
          <w:ilvl w:val="0"/>
          <w:numId w:val="9"/>
        </w:numPr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 xml:space="preserve">Wykonawca zobowiązany jest powiadomić Zamawiającego o wystawieniu faktury na Platformie Elektronicznego Fakturowania– na poniższego maila: </w:t>
      </w:r>
      <w:r w:rsidR="00F23E98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hyperlink r:id="rId9" w:history="1">
        <w:r w:rsidRPr="00B9289C">
          <w:rPr>
            <w:rStyle w:val="Hipercze"/>
            <w:rFonts w:asciiTheme="minorHAnsi" w:eastAsia="Times New Roman" w:hAnsiTheme="minorHAnsi" w:cstheme="minorHAnsi"/>
            <w:sz w:val="24"/>
            <w:szCs w:val="24"/>
          </w:rPr>
          <w:t>gospodarczy@cuwo.lodz.pl</w:t>
        </w:r>
      </w:hyperlink>
      <w:r w:rsidRPr="00B9289C">
        <w:rPr>
          <w:rFonts w:asciiTheme="minorHAnsi" w:eastAsia="Times New Roman" w:hAnsiTheme="minorHAnsi" w:cstheme="minorHAnsi"/>
          <w:sz w:val="24"/>
          <w:szCs w:val="24"/>
        </w:rPr>
        <w:t xml:space="preserve">. </w:t>
      </w:r>
    </w:p>
    <w:p w14:paraId="4014DDCC" w14:textId="77777777" w:rsidR="00FE20A8" w:rsidRPr="00B9289C" w:rsidRDefault="00FE20A8" w:rsidP="00CC3F6F">
      <w:pPr>
        <w:ind w:left="360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7B8DA67C" w14:textId="77777777" w:rsidR="00FE20A8" w:rsidRPr="00B9289C" w:rsidRDefault="00FE20A8" w:rsidP="00CC3F6F">
      <w:pPr>
        <w:numPr>
          <w:ilvl w:val="2"/>
          <w:numId w:val="12"/>
        </w:numPr>
        <w:tabs>
          <w:tab w:val="left" w:pos="4642"/>
        </w:tabs>
        <w:spacing w:line="0" w:lineRule="atLeast"/>
        <w:ind w:left="4642" w:hanging="173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b/>
          <w:sz w:val="24"/>
          <w:szCs w:val="24"/>
        </w:rPr>
        <w:t>5</w:t>
      </w:r>
    </w:p>
    <w:p w14:paraId="0438D8EA" w14:textId="77777777" w:rsidR="00FE20A8" w:rsidRPr="00B9289C" w:rsidRDefault="00FE20A8" w:rsidP="00CC3F6F">
      <w:pPr>
        <w:spacing w:line="86" w:lineRule="exact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13E631D9" w14:textId="77777777" w:rsidR="00FE20A8" w:rsidRPr="00B9289C" w:rsidRDefault="00FE20A8" w:rsidP="00CC3F6F">
      <w:pPr>
        <w:spacing w:line="0" w:lineRule="atLeast"/>
        <w:ind w:left="3942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b/>
          <w:sz w:val="24"/>
          <w:szCs w:val="24"/>
        </w:rPr>
        <w:t>Kary umowne</w:t>
      </w:r>
    </w:p>
    <w:p w14:paraId="01130516" w14:textId="77777777" w:rsidR="00FE20A8" w:rsidRPr="00B9289C" w:rsidRDefault="00FE20A8" w:rsidP="00CC3F6F">
      <w:pPr>
        <w:spacing w:line="151" w:lineRule="exact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51B6D9C2" w14:textId="77777777" w:rsidR="00FE20A8" w:rsidRPr="00B9289C" w:rsidRDefault="00FE20A8" w:rsidP="00CC3F6F">
      <w:pPr>
        <w:numPr>
          <w:ilvl w:val="0"/>
          <w:numId w:val="12"/>
        </w:numPr>
        <w:tabs>
          <w:tab w:val="left" w:pos="562"/>
        </w:tabs>
        <w:spacing w:line="293" w:lineRule="auto"/>
        <w:ind w:left="562" w:hanging="56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Wykonawca zapłaci Zamawiającemu kary umowne, które będą naliczane w następujących okolicznościach i wysokościach:</w:t>
      </w:r>
    </w:p>
    <w:p w14:paraId="6ECCCD3A" w14:textId="77777777" w:rsidR="00FE20A8" w:rsidRPr="00B9289C" w:rsidRDefault="00FE20A8" w:rsidP="00CC3F6F">
      <w:pPr>
        <w:spacing w:line="1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0D782370" w14:textId="388794BD" w:rsidR="00FE20A8" w:rsidRPr="0090466D" w:rsidRDefault="00FE20A8" w:rsidP="0090466D">
      <w:pPr>
        <w:numPr>
          <w:ilvl w:val="1"/>
          <w:numId w:val="12"/>
        </w:numPr>
        <w:tabs>
          <w:tab w:val="left" w:pos="1142"/>
        </w:tabs>
        <w:spacing w:line="0" w:lineRule="atLeast"/>
        <w:ind w:left="1142" w:hanging="575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za  nieprzystąpienie  Wykonawcy  do  wykonania  przeglądu  i  konserwacji  w  terminie</w:t>
      </w:r>
      <w:r w:rsidR="0090466D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232CFF" w:rsidRPr="0090466D">
        <w:rPr>
          <w:rFonts w:asciiTheme="minorHAnsi" w:eastAsia="Times New Roman" w:hAnsiTheme="minorHAnsi" w:cstheme="minorHAnsi"/>
          <w:sz w:val="24"/>
          <w:szCs w:val="24"/>
        </w:rPr>
        <w:t xml:space="preserve">wskazanym </w:t>
      </w:r>
      <w:r w:rsidRPr="0090466D">
        <w:rPr>
          <w:rFonts w:asciiTheme="minorHAnsi" w:eastAsia="Times New Roman" w:hAnsiTheme="minorHAnsi" w:cstheme="minorHAnsi"/>
          <w:sz w:val="24"/>
          <w:szCs w:val="24"/>
        </w:rPr>
        <w:t>w § 2 ust 2 pkt 2 – w wysokości 1 % wynagrodzenia brutto określonego w</w:t>
      </w:r>
    </w:p>
    <w:p w14:paraId="54F43F4D" w14:textId="77777777" w:rsidR="00FE20A8" w:rsidRPr="00B9289C" w:rsidRDefault="00FE20A8" w:rsidP="00CC3F6F">
      <w:pPr>
        <w:spacing w:line="27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392D4EFB" w14:textId="77777777" w:rsidR="00FE20A8" w:rsidRPr="00B9289C" w:rsidRDefault="00FE20A8" w:rsidP="00CC3F6F">
      <w:pPr>
        <w:numPr>
          <w:ilvl w:val="1"/>
          <w:numId w:val="13"/>
        </w:numPr>
        <w:tabs>
          <w:tab w:val="left" w:pos="1302"/>
        </w:tabs>
        <w:spacing w:line="0" w:lineRule="atLeast"/>
        <w:ind w:left="1302" w:hanging="168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3 ust. 1 za każdy dzień opóźnienia;</w:t>
      </w:r>
    </w:p>
    <w:p w14:paraId="1A3BBD24" w14:textId="77777777" w:rsidR="00FE20A8" w:rsidRPr="00B9289C" w:rsidRDefault="00FE20A8" w:rsidP="00CC3F6F">
      <w:pPr>
        <w:spacing w:line="86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00D3CC46" w14:textId="77777777" w:rsidR="00FE20A8" w:rsidRPr="00B9289C" w:rsidRDefault="00FE20A8" w:rsidP="00CC3F6F">
      <w:pPr>
        <w:numPr>
          <w:ilvl w:val="0"/>
          <w:numId w:val="13"/>
        </w:numPr>
        <w:tabs>
          <w:tab w:val="left" w:pos="1142"/>
        </w:tabs>
        <w:spacing w:line="0" w:lineRule="atLeast"/>
        <w:ind w:left="1142" w:hanging="575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za nieprzystąpienie Wykonawcy do usunięcia awarii w terminach wskazanych w § 2 ust. 7</w:t>
      </w:r>
    </w:p>
    <w:p w14:paraId="585043C3" w14:textId="77777777" w:rsidR="00FE20A8" w:rsidRPr="00B9289C" w:rsidRDefault="00FE20A8" w:rsidP="00CC3F6F">
      <w:pPr>
        <w:spacing w:line="27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1A4481BC" w14:textId="77777777" w:rsidR="00FE20A8" w:rsidRPr="00B9289C" w:rsidRDefault="00FE20A8" w:rsidP="00CC3F6F">
      <w:pPr>
        <w:numPr>
          <w:ilvl w:val="2"/>
          <w:numId w:val="13"/>
        </w:numPr>
        <w:tabs>
          <w:tab w:val="left" w:pos="1360"/>
        </w:tabs>
        <w:spacing w:line="293" w:lineRule="auto"/>
        <w:ind w:left="1142" w:firstLine="48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lastRenderedPageBreak/>
        <w:t>w wysokości 0,2% wynagrodzenia brutto określonego w § 3 ust. 1 za każdą godzinę opóźnienia;</w:t>
      </w:r>
    </w:p>
    <w:p w14:paraId="5131CBD5" w14:textId="77777777" w:rsidR="00FE20A8" w:rsidRPr="00B9289C" w:rsidRDefault="00FE20A8" w:rsidP="00CC3F6F">
      <w:pPr>
        <w:spacing w:line="1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7E658F9B" w14:textId="77777777" w:rsidR="00FE20A8" w:rsidRPr="00B9289C" w:rsidRDefault="00FE20A8" w:rsidP="00CC3F6F">
      <w:pPr>
        <w:tabs>
          <w:tab w:val="left" w:pos="1121"/>
        </w:tabs>
        <w:spacing w:line="0" w:lineRule="atLeast"/>
        <w:ind w:left="56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3)</w:t>
      </w:r>
      <w:r w:rsidRPr="00B9289C">
        <w:rPr>
          <w:rFonts w:asciiTheme="minorHAnsi" w:eastAsia="Times New Roman" w:hAnsiTheme="minorHAnsi" w:cstheme="minorHAnsi"/>
          <w:sz w:val="24"/>
          <w:szCs w:val="24"/>
        </w:rPr>
        <w:tab/>
        <w:t>za  odstąpienie  od  umowy  wskutek  okoliczności,  za  które  odpowiada  Wykonawca</w:t>
      </w:r>
    </w:p>
    <w:p w14:paraId="1943165C" w14:textId="77777777" w:rsidR="00FE20A8" w:rsidRPr="00B9289C" w:rsidRDefault="00FE20A8" w:rsidP="00CC3F6F">
      <w:pPr>
        <w:spacing w:line="28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3DBD9460" w14:textId="77777777" w:rsidR="00FE20A8" w:rsidRPr="00B9289C" w:rsidRDefault="00FE20A8" w:rsidP="00CC3F6F">
      <w:pPr>
        <w:numPr>
          <w:ilvl w:val="1"/>
          <w:numId w:val="14"/>
        </w:numPr>
        <w:tabs>
          <w:tab w:val="left" w:pos="1262"/>
        </w:tabs>
        <w:spacing w:line="0" w:lineRule="atLeast"/>
        <w:ind w:left="1262" w:hanging="128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w wysokości 20 % wynagrodzenia brutto określonego w § 3 ust. 1.</w:t>
      </w:r>
    </w:p>
    <w:p w14:paraId="2CF1EF42" w14:textId="77777777" w:rsidR="00FE20A8" w:rsidRPr="00B9289C" w:rsidRDefault="00FE20A8" w:rsidP="00CC3F6F">
      <w:pPr>
        <w:spacing w:line="86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58747C49" w14:textId="77777777" w:rsidR="00FE20A8" w:rsidRPr="00B9289C" w:rsidRDefault="00FE20A8" w:rsidP="00CC3F6F">
      <w:pPr>
        <w:numPr>
          <w:ilvl w:val="0"/>
          <w:numId w:val="14"/>
        </w:numPr>
        <w:tabs>
          <w:tab w:val="left" w:pos="562"/>
        </w:tabs>
        <w:spacing w:line="281" w:lineRule="auto"/>
        <w:ind w:left="562" w:hanging="56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Kary umowne, o których mowa w ust. 1 będą naliczane niezależnie i podlegają sumowaniu. Suma kar umownych nałożonych na Wykonawcę nie może przekroczyć kwoty łącznego wynagrodzenia brutto określonego w § 3 ust. 1.</w:t>
      </w:r>
    </w:p>
    <w:p w14:paraId="07D0D709" w14:textId="77777777" w:rsidR="00FE20A8" w:rsidRPr="00B9289C" w:rsidRDefault="00FE20A8" w:rsidP="00CC3F6F">
      <w:pPr>
        <w:spacing w:line="11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71D637ED" w14:textId="77777777" w:rsidR="00FE20A8" w:rsidRPr="00B9289C" w:rsidRDefault="00FE20A8" w:rsidP="00CC3F6F">
      <w:pPr>
        <w:numPr>
          <w:ilvl w:val="0"/>
          <w:numId w:val="14"/>
        </w:numPr>
        <w:tabs>
          <w:tab w:val="left" w:pos="562"/>
        </w:tabs>
        <w:spacing w:line="275" w:lineRule="auto"/>
        <w:ind w:left="562" w:hanging="56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Jeżeli na skutek niewykonania lub nienależytego wykonania umowy powstanie szkoda przewyższająca zastrzeżoną karę umowną, bądź szkoda powstanie z innych przyczyn niż te, ze względu na które zastrzeżono karę, Zamawiającemu przysługuje prawo do dochodzenia odszkodowań na zasadach ogólnych Kodeksu cywilnego.</w:t>
      </w:r>
    </w:p>
    <w:p w14:paraId="422C8020" w14:textId="77777777" w:rsidR="00FE20A8" w:rsidRPr="00B9289C" w:rsidRDefault="00FE20A8" w:rsidP="00CC3F6F">
      <w:pPr>
        <w:spacing w:line="20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403C1D5F" w14:textId="77777777" w:rsidR="00FE20A8" w:rsidRPr="00B9289C" w:rsidRDefault="00FE20A8" w:rsidP="00232CFF">
      <w:pPr>
        <w:numPr>
          <w:ilvl w:val="0"/>
          <w:numId w:val="14"/>
        </w:numPr>
        <w:tabs>
          <w:tab w:val="left" w:pos="562"/>
        </w:tabs>
        <w:spacing w:line="275" w:lineRule="auto"/>
        <w:ind w:left="562" w:hanging="56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Kary umowne, o których mowa w ust. 1 będą potrącane z należnego Wykonawcy wynagrodzenia, na co Wykonawca wyraża zgodę, a w przypadku braku możliwości potrącenia będą płatne przelewem na konto bankowe Zamawiającego wskazane w nocie obciążeniowej, stanowiącej wezwanie do zapłaty, w terminie 7 dni od daty otrzymania jej przez Wykonawcę.</w:t>
      </w:r>
    </w:p>
    <w:p w14:paraId="5D3FA5DE" w14:textId="77777777" w:rsidR="00B5170A" w:rsidRPr="00B9289C" w:rsidRDefault="00B5170A" w:rsidP="00CC3F6F">
      <w:pPr>
        <w:spacing w:line="0" w:lineRule="atLeast"/>
        <w:ind w:right="18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b/>
          <w:sz w:val="24"/>
          <w:szCs w:val="24"/>
        </w:rPr>
        <w:t>§ 6</w:t>
      </w:r>
    </w:p>
    <w:p w14:paraId="6DCB261D" w14:textId="77777777" w:rsidR="00B5170A" w:rsidRPr="00B9289C" w:rsidRDefault="00B5170A" w:rsidP="00CC3F6F">
      <w:pPr>
        <w:spacing w:line="87" w:lineRule="exact"/>
        <w:jc w:val="center"/>
        <w:rPr>
          <w:rFonts w:asciiTheme="minorHAnsi" w:eastAsia="Times New Roman" w:hAnsiTheme="minorHAnsi" w:cstheme="minorHAnsi"/>
          <w:sz w:val="24"/>
          <w:szCs w:val="24"/>
        </w:rPr>
      </w:pPr>
    </w:p>
    <w:p w14:paraId="25821907" w14:textId="77777777" w:rsidR="00B5170A" w:rsidRPr="00B9289C" w:rsidRDefault="00B5170A" w:rsidP="00CC3F6F">
      <w:pPr>
        <w:spacing w:line="0" w:lineRule="atLeast"/>
        <w:ind w:right="-1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b/>
          <w:sz w:val="24"/>
          <w:szCs w:val="24"/>
        </w:rPr>
        <w:t>Zasady współdziałania stron</w:t>
      </w:r>
    </w:p>
    <w:p w14:paraId="0B06EA01" w14:textId="77777777" w:rsidR="00B5170A" w:rsidRPr="00B9289C" w:rsidRDefault="00B5170A" w:rsidP="00CC3F6F">
      <w:pPr>
        <w:spacing w:line="152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234BCE47" w14:textId="77777777" w:rsidR="00B5170A" w:rsidRPr="00B9289C" w:rsidRDefault="00B5170A" w:rsidP="00CC3F6F">
      <w:pPr>
        <w:numPr>
          <w:ilvl w:val="0"/>
          <w:numId w:val="15"/>
        </w:numPr>
        <w:tabs>
          <w:tab w:val="left" w:pos="562"/>
        </w:tabs>
        <w:spacing w:line="0" w:lineRule="atLeast"/>
        <w:ind w:left="562" w:hanging="56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Nadzór nad realizacją przedmiotu Umowy będą sprawować nw. osoby:</w:t>
      </w:r>
    </w:p>
    <w:p w14:paraId="2E355030" w14:textId="77777777" w:rsidR="00B5170A" w:rsidRPr="00B9289C" w:rsidRDefault="00B5170A" w:rsidP="00CC3F6F">
      <w:pPr>
        <w:spacing w:line="86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4E520579" w14:textId="68BCE48D" w:rsidR="00B5170A" w:rsidRPr="00B9289C" w:rsidRDefault="00B5170A" w:rsidP="00CC3F6F">
      <w:pPr>
        <w:numPr>
          <w:ilvl w:val="1"/>
          <w:numId w:val="15"/>
        </w:numPr>
        <w:tabs>
          <w:tab w:val="left" w:pos="1142"/>
        </w:tabs>
        <w:spacing w:line="294" w:lineRule="auto"/>
        <w:ind w:left="1142" w:hanging="575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 xml:space="preserve">ze strony Zamawiającego: Pani Aneta </w:t>
      </w:r>
      <w:r w:rsidR="0090466D">
        <w:rPr>
          <w:rFonts w:asciiTheme="minorHAnsi" w:eastAsia="Times New Roman" w:hAnsiTheme="minorHAnsi" w:cstheme="minorHAnsi"/>
          <w:sz w:val="24"/>
          <w:szCs w:val="24"/>
        </w:rPr>
        <w:t>Żegnałek</w:t>
      </w:r>
      <w:r w:rsidRPr="00B9289C">
        <w:rPr>
          <w:rFonts w:asciiTheme="minorHAnsi" w:eastAsia="Times New Roman" w:hAnsiTheme="minorHAnsi" w:cstheme="minorHAnsi"/>
          <w:sz w:val="24"/>
          <w:szCs w:val="24"/>
        </w:rPr>
        <w:t xml:space="preserve"> – Kierownik Działu Administracyjno –</w:t>
      </w:r>
      <w:r w:rsidR="00B972E5" w:rsidRPr="00B9289C">
        <w:rPr>
          <w:rFonts w:asciiTheme="minorHAnsi" w:eastAsia="Times New Roman" w:hAnsiTheme="minorHAnsi" w:cstheme="minorHAnsi"/>
          <w:sz w:val="24"/>
          <w:szCs w:val="24"/>
        </w:rPr>
        <w:t xml:space="preserve"> Gospodarczego, </w:t>
      </w:r>
      <w:r w:rsidRPr="00B9289C">
        <w:rPr>
          <w:rFonts w:asciiTheme="minorHAnsi" w:eastAsia="Times New Roman" w:hAnsiTheme="minorHAnsi" w:cstheme="minorHAnsi"/>
          <w:sz w:val="24"/>
          <w:szCs w:val="24"/>
        </w:rPr>
        <w:t>tel.: (42) 637-66-64;</w:t>
      </w:r>
      <w:r w:rsidR="00DE10F6" w:rsidRPr="00B9289C">
        <w:rPr>
          <w:rFonts w:asciiTheme="minorHAnsi" w:eastAsia="Times New Roman" w:hAnsiTheme="minorHAnsi" w:cstheme="minorHAnsi"/>
          <w:sz w:val="24"/>
          <w:szCs w:val="24"/>
        </w:rPr>
        <w:t xml:space="preserve"> e-mail: </w:t>
      </w:r>
      <w:hyperlink r:id="rId10" w:history="1">
        <w:r w:rsidR="00DE10F6" w:rsidRPr="00B9289C">
          <w:rPr>
            <w:rStyle w:val="Hipercze"/>
            <w:rFonts w:asciiTheme="minorHAnsi" w:eastAsia="Times New Roman" w:hAnsiTheme="minorHAnsi" w:cstheme="minorHAnsi"/>
            <w:sz w:val="24"/>
            <w:szCs w:val="24"/>
          </w:rPr>
          <w:t>gospodarczy@cuwo.lodz.pl</w:t>
        </w:r>
      </w:hyperlink>
      <w:r w:rsidR="00DE10F6" w:rsidRPr="00B9289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</w:p>
    <w:p w14:paraId="3BA8CA19" w14:textId="08195CAE" w:rsidR="00B5170A" w:rsidRPr="00B9289C" w:rsidRDefault="00B5170A" w:rsidP="00194D60">
      <w:pPr>
        <w:numPr>
          <w:ilvl w:val="1"/>
          <w:numId w:val="15"/>
        </w:numPr>
        <w:tabs>
          <w:tab w:val="left" w:pos="1142"/>
        </w:tabs>
        <w:spacing w:line="0" w:lineRule="atLeast"/>
        <w:ind w:left="1142" w:hanging="575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 xml:space="preserve">ze   strony   Wykonawcy:   </w:t>
      </w:r>
      <w:r w:rsidR="0044270F" w:rsidRPr="00B9289C">
        <w:rPr>
          <w:rFonts w:asciiTheme="minorHAnsi" w:eastAsia="Times New Roman" w:hAnsiTheme="minorHAnsi" w:cstheme="minorHAnsi"/>
          <w:sz w:val="24"/>
          <w:szCs w:val="24"/>
        </w:rPr>
        <w:t>……………………..</w:t>
      </w:r>
      <w:r w:rsidR="00CC3F6F" w:rsidRPr="00B9289C">
        <w:rPr>
          <w:rFonts w:asciiTheme="minorHAnsi" w:eastAsia="Times New Roman" w:hAnsiTheme="minorHAnsi" w:cstheme="minorHAnsi"/>
          <w:sz w:val="24"/>
          <w:szCs w:val="24"/>
        </w:rPr>
        <w:t xml:space="preserve">  </w:t>
      </w:r>
      <w:r w:rsidR="00B972E5" w:rsidRPr="00B9289C">
        <w:rPr>
          <w:rFonts w:asciiTheme="minorHAnsi" w:eastAsia="Times New Roman" w:hAnsiTheme="minorHAnsi" w:cstheme="minorHAnsi"/>
          <w:sz w:val="24"/>
          <w:szCs w:val="24"/>
        </w:rPr>
        <w:t xml:space="preserve"> tel.: </w:t>
      </w:r>
      <w:r w:rsidR="0044270F" w:rsidRPr="00B9289C">
        <w:rPr>
          <w:rFonts w:asciiTheme="minorHAnsi" w:eastAsia="Times New Roman" w:hAnsiTheme="minorHAnsi" w:cstheme="minorHAnsi"/>
          <w:sz w:val="24"/>
          <w:szCs w:val="24"/>
        </w:rPr>
        <w:t>…………..</w:t>
      </w:r>
      <w:r w:rsidR="00CC3F6F" w:rsidRPr="00B9289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B9289C">
        <w:rPr>
          <w:rFonts w:asciiTheme="minorHAnsi" w:eastAsia="Times New Roman" w:hAnsiTheme="minorHAnsi" w:cstheme="minorHAnsi"/>
          <w:sz w:val="24"/>
          <w:szCs w:val="24"/>
        </w:rPr>
        <w:t>;   e-mail:</w:t>
      </w:r>
      <w:r w:rsidR="00DD7D70" w:rsidRPr="00B9289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44270F" w:rsidRPr="00B9289C">
        <w:rPr>
          <w:rFonts w:asciiTheme="minorHAnsi" w:eastAsia="Times New Roman" w:hAnsiTheme="minorHAnsi" w:cstheme="minorHAnsi"/>
          <w:sz w:val="24"/>
          <w:szCs w:val="24"/>
        </w:rPr>
        <w:t>………………………</w:t>
      </w:r>
      <w:r w:rsidR="00232CFF" w:rsidRPr="00B9289C">
        <w:rPr>
          <w:rFonts w:asciiTheme="minorHAnsi" w:eastAsia="Times New Roman" w:hAnsiTheme="minorHAnsi" w:cstheme="minorHAnsi"/>
          <w:sz w:val="24"/>
          <w:szCs w:val="24"/>
        </w:rPr>
        <w:t>.</w:t>
      </w:r>
      <w:r w:rsidR="00CC3F6F" w:rsidRPr="00B9289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</w:p>
    <w:p w14:paraId="555E0470" w14:textId="77777777" w:rsidR="00B5170A" w:rsidRPr="00B9289C" w:rsidRDefault="00B5170A" w:rsidP="00CC3F6F">
      <w:pPr>
        <w:spacing w:line="87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12DD10FC" w14:textId="77777777" w:rsidR="00B5170A" w:rsidRPr="00B9289C" w:rsidRDefault="00B5170A" w:rsidP="00CC3F6F">
      <w:pPr>
        <w:spacing w:line="0" w:lineRule="atLeast"/>
        <w:ind w:left="56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zwane dalej „Nadzorującymi”.</w:t>
      </w:r>
    </w:p>
    <w:p w14:paraId="45E15449" w14:textId="77777777" w:rsidR="00B5170A" w:rsidRPr="00B9289C" w:rsidRDefault="00B5170A" w:rsidP="00CC3F6F">
      <w:pPr>
        <w:spacing w:line="88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706B4BF5" w14:textId="77777777" w:rsidR="00B5170A" w:rsidRPr="00B9289C" w:rsidRDefault="00B5170A" w:rsidP="00CC3F6F">
      <w:pPr>
        <w:numPr>
          <w:ilvl w:val="0"/>
          <w:numId w:val="16"/>
        </w:numPr>
        <w:tabs>
          <w:tab w:val="left" w:pos="562"/>
        </w:tabs>
        <w:spacing w:line="293" w:lineRule="auto"/>
        <w:ind w:left="562" w:hanging="56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Nadzorujący upoważnieni są do uzgadniania na bieżąco spraw związanych z realizacją Umowy, przy czym związani są warunkami i terminami ustalonymi w Umowie.</w:t>
      </w:r>
    </w:p>
    <w:p w14:paraId="5F4DF53B" w14:textId="77777777" w:rsidR="00B5170A" w:rsidRPr="00B9289C" w:rsidRDefault="00B5170A" w:rsidP="00CC3F6F">
      <w:pPr>
        <w:spacing w:line="1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4CC5C2C2" w14:textId="77777777" w:rsidR="00B5170A" w:rsidRPr="00B9289C" w:rsidRDefault="00B5170A" w:rsidP="00CC3F6F">
      <w:pPr>
        <w:numPr>
          <w:ilvl w:val="0"/>
          <w:numId w:val="16"/>
        </w:numPr>
        <w:tabs>
          <w:tab w:val="left" w:pos="562"/>
        </w:tabs>
        <w:spacing w:line="281" w:lineRule="auto"/>
        <w:ind w:left="562" w:hanging="56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Każda Strona zobowiązuje się zawiadomić na piśmie drugą Stronę o zmianie swojego Nadzorującego; dla skutecznej zmiany Nadzorującego nie jest konieczne sporządzenie aneksu do Umowy.</w:t>
      </w:r>
    </w:p>
    <w:p w14:paraId="59CD5CA6" w14:textId="77777777" w:rsidR="00B5170A" w:rsidRPr="00B9289C" w:rsidRDefault="00B5170A" w:rsidP="00CC3F6F">
      <w:pPr>
        <w:spacing w:line="11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366833C8" w14:textId="77777777" w:rsidR="00B5170A" w:rsidRPr="00B9289C" w:rsidRDefault="00B5170A" w:rsidP="00CC3F6F">
      <w:pPr>
        <w:numPr>
          <w:ilvl w:val="0"/>
          <w:numId w:val="16"/>
        </w:numPr>
        <w:tabs>
          <w:tab w:val="left" w:pos="562"/>
        </w:tabs>
        <w:spacing w:line="297" w:lineRule="auto"/>
        <w:ind w:left="562" w:hanging="56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Nadzorujący mogą komunikować się ze sobą w sprawach związanych z realizacją Umowy za pomocą środków technicznych – telefonicznie, faksem, pocztą elektroniczną.</w:t>
      </w:r>
    </w:p>
    <w:p w14:paraId="56975393" w14:textId="77777777" w:rsidR="00B5170A" w:rsidRPr="00B9289C" w:rsidRDefault="00B5170A" w:rsidP="00CC3F6F">
      <w:pPr>
        <w:spacing w:line="357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066E1907" w14:textId="77777777" w:rsidR="00B5170A" w:rsidRPr="00B9289C" w:rsidRDefault="00B5170A" w:rsidP="00CC3F6F">
      <w:pPr>
        <w:spacing w:line="0" w:lineRule="atLeast"/>
        <w:ind w:right="18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b/>
          <w:sz w:val="24"/>
          <w:szCs w:val="24"/>
        </w:rPr>
        <w:t>§ 7</w:t>
      </w:r>
    </w:p>
    <w:p w14:paraId="48C2E73A" w14:textId="77777777" w:rsidR="00B5170A" w:rsidRPr="00B9289C" w:rsidRDefault="00B5170A" w:rsidP="00CC3F6F">
      <w:pPr>
        <w:spacing w:line="88" w:lineRule="exact"/>
        <w:jc w:val="center"/>
        <w:rPr>
          <w:rFonts w:asciiTheme="minorHAnsi" w:eastAsia="Times New Roman" w:hAnsiTheme="minorHAnsi" w:cstheme="minorHAnsi"/>
          <w:sz w:val="24"/>
          <w:szCs w:val="24"/>
        </w:rPr>
      </w:pPr>
    </w:p>
    <w:p w14:paraId="782D730F" w14:textId="77777777" w:rsidR="00B5170A" w:rsidRPr="00B9289C" w:rsidRDefault="00B5170A" w:rsidP="00CC3F6F">
      <w:pPr>
        <w:spacing w:line="0" w:lineRule="atLeast"/>
        <w:ind w:right="-1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b/>
          <w:sz w:val="24"/>
          <w:szCs w:val="24"/>
        </w:rPr>
        <w:t>Warunki zmiany Umowy</w:t>
      </w:r>
    </w:p>
    <w:p w14:paraId="02A4023C" w14:textId="77777777" w:rsidR="00B5170A" w:rsidRPr="00B9289C" w:rsidRDefault="00B5170A" w:rsidP="00CC3F6F">
      <w:pPr>
        <w:spacing w:line="151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68F66DF8" w14:textId="77777777" w:rsidR="00B5170A" w:rsidRPr="00B9289C" w:rsidRDefault="00B5170A" w:rsidP="00CC3F6F">
      <w:pPr>
        <w:numPr>
          <w:ilvl w:val="0"/>
          <w:numId w:val="17"/>
        </w:numPr>
        <w:tabs>
          <w:tab w:val="left" w:pos="562"/>
        </w:tabs>
        <w:spacing w:line="0" w:lineRule="atLeast"/>
        <w:ind w:left="562" w:hanging="56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Zamawiający przewiduje możliwość zmian Umowy w następujących przypadkach:</w:t>
      </w:r>
    </w:p>
    <w:p w14:paraId="50E5A973" w14:textId="77777777" w:rsidR="00B5170A" w:rsidRPr="00B9289C" w:rsidRDefault="00B5170A" w:rsidP="00CC3F6F">
      <w:pPr>
        <w:spacing w:line="86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15A26FE8" w14:textId="60CAE33C" w:rsidR="00B5170A" w:rsidRDefault="00B5170A" w:rsidP="00CC3F6F">
      <w:pPr>
        <w:numPr>
          <w:ilvl w:val="1"/>
          <w:numId w:val="17"/>
        </w:numPr>
        <w:tabs>
          <w:tab w:val="left" w:pos="1142"/>
        </w:tabs>
        <w:spacing w:line="281" w:lineRule="auto"/>
        <w:ind w:left="1142" w:hanging="575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gdy konieczność wprowadzenia zmian będzie następstwem wystąpienia przyczyn zewnętrznych niezależnych od Zamawiającego oraz Wykonawcy, skutkujących niemożliwością prowadzenia działań w celu wykonania Umowy;</w:t>
      </w:r>
    </w:p>
    <w:p w14:paraId="627C59F3" w14:textId="62977513" w:rsidR="00F23E98" w:rsidRPr="00B9289C" w:rsidRDefault="00F23E98" w:rsidP="00CC3F6F">
      <w:pPr>
        <w:numPr>
          <w:ilvl w:val="1"/>
          <w:numId w:val="17"/>
        </w:numPr>
        <w:tabs>
          <w:tab w:val="left" w:pos="1142"/>
        </w:tabs>
        <w:spacing w:line="281" w:lineRule="auto"/>
        <w:ind w:left="1142" w:hanging="575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lastRenderedPageBreak/>
        <w:t>gdy konieczność wprowadzenia zmian będzie wynikiem zaistnienia siły wyższej, tj. zdarzenia losowego wywołanego przez czynniki zewnętrzne, którego nie można było przewidzieć ani mu zapobiec lub przezwyciężyć poprzez dochowanie należytej staranności, w szczególności zagrażającego bezpośrednio życiu lub zdrowiu ludzi lub grożącego powstaniem szkody w znacznych rozmiarach .</w:t>
      </w:r>
    </w:p>
    <w:p w14:paraId="13ABC391" w14:textId="77777777" w:rsidR="00B5170A" w:rsidRPr="00B9289C" w:rsidRDefault="00B5170A" w:rsidP="00CC3F6F">
      <w:pPr>
        <w:spacing w:line="11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67EB57A7" w14:textId="77777777" w:rsidR="00B5170A" w:rsidRPr="00B9289C" w:rsidRDefault="00B5170A" w:rsidP="00CC3F6F">
      <w:pPr>
        <w:spacing w:line="54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4A8E8433" w14:textId="77777777" w:rsidR="00B5170A" w:rsidRPr="00B9289C" w:rsidRDefault="00B5170A" w:rsidP="00CC3F6F">
      <w:pPr>
        <w:numPr>
          <w:ilvl w:val="0"/>
          <w:numId w:val="18"/>
        </w:numPr>
        <w:tabs>
          <w:tab w:val="left" w:pos="562"/>
        </w:tabs>
        <w:spacing w:line="0" w:lineRule="atLeast"/>
        <w:ind w:left="562" w:hanging="56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Zmiany Umowy wymagają formy pisemnej pod rygorem nieważności.</w:t>
      </w:r>
    </w:p>
    <w:p w14:paraId="58726CE5" w14:textId="77777777" w:rsidR="00B5170A" w:rsidRPr="00B9289C" w:rsidRDefault="00B5170A" w:rsidP="00CC3F6F">
      <w:pPr>
        <w:spacing w:line="200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38C87B43" w14:textId="77777777" w:rsidR="00B5170A" w:rsidRPr="00B9289C" w:rsidRDefault="00B5170A" w:rsidP="00CC3F6F">
      <w:pPr>
        <w:spacing w:line="223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860"/>
      </w:tblGrid>
      <w:tr w:rsidR="00B5170A" w:rsidRPr="00B9289C" w14:paraId="48AA1594" w14:textId="77777777" w:rsidTr="00F100CE">
        <w:trPr>
          <w:trHeight w:val="290"/>
        </w:trPr>
        <w:tc>
          <w:tcPr>
            <w:tcW w:w="360" w:type="dxa"/>
            <w:shd w:val="clear" w:color="auto" w:fill="auto"/>
            <w:vAlign w:val="bottom"/>
          </w:tcPr>
          <w:p w14:paraId="7E2D8CA8" w14:textId="77777777" w:rsidR="00B5170A" w:rsidRPr="00B9289C" w:rsidRDefault="00B5170A" w:rsidP="00CC3F6F">
            <w:pPr>
              <w:spacing w:line="0" w:lineRule="atLeast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8860" w:type="dxa"/>
            <w:shd w:val="clear" w:color="auto" w:fill="auto"/>
            <w:vAlign w:val="bottom"/>
          </w:tcPr>
          <w:p w14:paraId="347A08A3" w14:textId="60187E2A" w:rsidR="00B5170A" w:rsidRPr="00B9289C" w:rsidRDefault="00CC3F6F" w:rsidP="00CC3F6F">
            <w:pPr>
              <w:spacing w:line="0" w:lineRule="atLeast"/>
              <w:ind w:right="4370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B9289C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                                                                              </w:t>
            </w:r>
            <w:r w:rsidR="00F23E98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§</w:t>
            </w:r>
            <w:r w:rsidR="00B5170A" w:rsidRPr="00B9289C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8</w:t>
            </w:r>
          </w:p>
        </w:tc>
      </w:tr>
      <w:tr w:rsidR="00B5170A" w:rsidRPr="00B9289C" w14:paraId="457291EF" w14:textId="77777777" w:rsidTr="00F100CE">
        <w:trPr>
          <w:trHeight w:val="340"/>
        </w:trPr>
        <w:tc>
          <w:tcPr>
            <w:tcW w:w="360" w:type="dxa"/>
            <w:shd w:val="clear" w:color="auto" w:fill="auto"/>
            <w:vAlign w:val="bottom"/>
          </w:tcPr>
          <w:p w14:paraId="400AA9BB" w14:textId="77777777" w:rsidR="00B5170A" w:rsidRPr="00B9289C" w:rsidRDefault="00B5170A" w:rsidP="00CC3F6F">
            <w:pPr>
              <w:spacing w:line="0" w:lineRule="atLeast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8860" w:type="dxa"/>
            <w:shd w:val="clear" w:color="auto" w:fill="auto"/>
            <w:vAlign w:val="bottom"/>
          </w:tcPr>
          <w:p w14:paraId="741E320A" w14:textId="77777777" w:rsidR="00B5170A" w:rsidRPr="00B9289C" w:rsidRDefault="00B5170A" w:rsidP="00CC3F6F">
            <w:pPr>
              <w:spacing w:line="0" w:lineRule="atLeast"/>
              <w:ind w:right="250"/>
              <w:jc w:val="center"/>
              <w:rPr>
                <w:rFonts w:asciiTheme="minorHAnsi" w:eastAsia="Times New Roman" w:hAnsiTheme="minorHAnsi" w:cstheme="minorHAnsi"/>
                <w:b/>
                <w:w w:val="99"/>
                <w:sz w:val="24"/>
                <w:szCs w:val="24"/>
              </w:rPr>
            </w:pPr>
            <w:r w:rsidRPr="00B9289C">
              <w:rPr>
                <w:rFonts w:asciiTheme="minorHAnsi" w:eastAsia="Times New Roman" w:hAnsiTheme="minorHAnsi" w:cstheme="minorHAnsi"/>
                <w:b/>
                <w:w w:val="99"/>
                <w:sz w:val="24"/>
                <w:szCs w:val="24"/>
              </w:rPr>
              <w:t>Wypowiedzenie lub odstąpienie od Umowy</w:t>
            </w:r>
          </w:p>
        </w:tc>
      </w:tr>
      <w:tr w:rsidR="00B5170A" w:rsidRPr="00B9289C" w14:paraId="2D63CC19" w14:textId="77777777" w:rsidTr="00F100CE">
        <w:trPr>
          <w:trHeight w:val="395"/>
        </w:trPr>
        <w:tc>
          <w:tcPr>
            <w:tcW w:w="360" w:type="dxa"/>
            <w:shd w:val="clear" w:color="auto" w:fill="auto"/>
            <w:vAlign w:val="bottom"/>
          </w:tcPr>
          <w:p w14:paraId="575551AB" w14:textId="77777777" w:rsidR="00B5170A" w:rsidRPr="00B9289C" w:rsidRDefault="00B5170A" w:rsidP="00CC3F6F">
            <w:pPr>
              <w:spacing w:line="0" w:lineRule="atLeast"/>
              <w:ind w:right="90"/>
              <w:jc w:val="both"/>
              <w:rPr>
                <w:rFonts w:asciiTheme="minorHAnsi" w:eastAsia="Times New Roman" w:hAnsiTheme="minorHAnsi" w:cstheme="minorHAnsi"/>
                <w:w w:val="84"/>
                <w:sz w:val="24"/>
                <w:szCs w:val="24"/>
              </w:rPr>
            </w:pPr>
            <w:r w:rsidRPr="00B9289C">
              <w:rPr>
                <w:rFonts w:asciiTheme="minorHAnsi" w:eastAsia="Times New Roman" w:hAnsiTheme="minorHAnsi" w:cstheme="minorHAnsi"/>
                <w:w w:val="84"/>
                <w:sz w:val="24"/>
                <w:szCs w:val="24"/>
              </w:rPr>
              <w:t>1.</w:t>
            </w:r>
          </w:p>
        </w:tc>
        <w:tc>
          <w:tcPr>
            <w:tcW w:w="8860" w:type="dxa"/>
            <w:shd w:val="clear" w:color="auto" w:fill="auto"/>
            <w:vAlign w:val="bottom"/>
          </w:tcPr>
          <w:p w14:paraId="7F2AF0C6" w14:textId="77777777" w:rsidR="00B5170A" w:rsidRPr="00B9289C" w:rsidRDefault="00B5170A" w:rsidP="00CC3F6F">
            <w:pPr>
              <w:spacing w:line="0" w:lineRule="atLeast"/>
              <w:ind w:left="20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B9289C">
              <w:rPr>
                <w:rFonts w:asciiTheme="minorHAnsi" w:eastAsia="Times New Roman" w:hAnsiTheme="minorHAnsi" w:cstheme="minorHAnsi"/>
                <w:sz w:val="24"/>
                <w:szCs w:val="24"/>
              </w:rPr>
              <w:t>Zamawiającemu   przysługuje   prawo   wypowiedzenia   lub   odstąpienia   od   Umowy,</w:t>
            </w:r>
          </w:p>
        </w:tc>
      </w:tr>
      <w:tr w:rsidR="00B5170A" w:rsidRPr="00B9289C" w14:paraId="719C76C3" w14:textId="77777777" w:rsidTr="00F100CE">
        <w:trPr>
          <w:trHeight w:val="286"/>
        </w:trPr>
        <w:tc>
          <w:tcPr>
            <w:tcW w:w="360" w:type="dxa"/>
            <w:shd w:val="clear" w:color="auto" w:fill="auto"/>
            <w:vAlign w:val="bottom"/>
          </w:tcPr>
          <w:p w14:paraId="6899B1C6" w14:textId="77777777" w:rsidR="00B5170A" w:rsidRPr="00B9289C" w:rsidRDefault="00B5170A" w:rsidP="00CC3F6F">
            <w:pPr>
              <w:spacing w:line="0" w:lineRule="atLeast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8860" w:type="dxa"/>
            <w:shd w:val="clear" w:color="auto" w:fill="auto"/>
            <w:vAlign w:val="bottom"/>
          </w:tcPr>
          <w:p w14:paraId="6B45D8D6" w14:textId="77777777" w:rsidR="00B5170A" w:rsidRPr="00B9289C" w:rsidRDefault="00B5170A" w:rsidP="00CC3F6F">
            <w:pPr>
              <w:spacing w:line="0" w:lineRule="atLeast"/>
              <w:ind w:left="20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B9289C">
              <w:rPr>
                <w:rFonts w:asciiTheme="minorHAnsi" w:eastAsia="Times New Roman" w:hAnsiTheme="minorHAnsi" w:cstheme="minorHAnsi"/>
                <w:sz w:val="24"/>
                <w:szCs w:val="24"/>
              </w:rPr>
              <w:t>w następujących przypadkach:</w:t>
            </w:r>
          </w:p>
        </w:tc>
      </w:tr>
    </w:tbl>
    <w:p w14:paraId="1A84FBC5" w14:textId="77777777" w:rsidR="00B5170A" w:rsidRPr="00B9289C" w:rsidRDefault="00B5170A" w:rsidP="00CC3F6F">
      <w:pPr>
        <w:spacing w:line="54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7ABB81D0" w14:textId="77777777" w:rsidR="00B5170A" w:rsidRPr="00B9289C" w:rsidRDefault="00B5170A" w:rsidP="00CC3F6F">
      <w:pPr>
        <w:numPr>
          <w:ilvl w:val="1"/>
          <w:numId w:val="19"/>
        </w:numPr>
        <w:tabs>
          <w:tab w:val="left" w:pos="1142"/>
        </w:tabs>
        <w:spacing w:line="294" w:lineRule="auto"/>
        <w:ind w:left="1142" w:hanging="575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wystąpienia istotnej zmiany okoliczności powodującej, że wykonanie Umowy nie leży w interesie publicznym, czego nie można było przewidzieć w chwili jej zawarcia;</w:t>
      </w:r>
    </w:p>
    <w:p w14:paraId="0670132F" w14:textId="77777777" w:rsidR="00B5170A" w:rsidRPr="00B9289C" w:rsidRDefault="00B5170A" w:rsidP="00CC3F6F">
      <w:pPr>
        <w:numPr>
          <w:ilvl w:val="1"/>
          <w:numId w:val="19"/>
        </w:numPr>
        <w:tabs>
          <w:tab w:val="left" w:pos="1142"/>
        </w:tabs>
        <w:spacing w:line="0" w:lineRule="atLeast"/>
        <w:ind w:left="1142" w:hanging="575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dwukrotnego niewykonania comiesięcznej konserwacji;</w:t>
      </w:r>
    </w:p>
    <w:p w14:paraId="149CA70D" w14:textId="77777777" w:rsidR="00B5170A" w:rsidRPr="00B9289C" w:rsidRDefault="00B5170A" w:rsidP="00CC3F6F">
      <w:pPr>
        <w:spacing w:line="86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58C1614F" w14:textId="635F9ECF" w:rsidR="00B5170A" w:rsidRPr="00B9289C" w:rsidRDefault="00B5170A" w:rsidP="00CC3F6F">
      <w:pPr>
        <w:numPr>
          <w:ilvl w:val="1"/>
          <w:numId w:val="19"/>
        </w:numPr>
        <w:tabs>
          <w:tab w:val="left" w:pos="1142"/>
        </w:tabs>
        <w:spacing w:line="0" w:lineRule="atLeast"/>
        <w:ind w:left="1142" w:hanging="575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 xml:space="preserve">naruszenia przez Wykonawcę zasad bezpieczeństwa obowiązujących </w:t>
      </w:r>
      <w:r w:rsidR="007E1138">
        <w:rPr>
          <w:rFonts w:asciiTheme="minorHAnsi" w:eastAsia="Times New Roman" w:hAnsiTheme="minorHAnsi" w:cstheme="minorHAnsi"/>
          <w:sz w:val="24"/>
          <w:szCs w:val="24"/>
        </w:rPr>
        <w:br/>
      </w:r>
      <w:r w:rsidRPr="00B9289C">
        <w:rPr>
          <w:rFonts w:asciiTheme="minorHAnsi" w:eastAsia="Times New Roman" w:hAnsiTheme="minorHAnsi" w:cstheme="minorHAnsi"/>
          <w:sz w:val="24"/>
          <w:szCs w:val="24"/>
        </w:rPr>
        <w:t>u Zamawiającego.</w:t>
      </w:r>
    </w:p>
    <w:p w14:paraId="0DBEE766" w14:textId="77777777" w:rsidR="00B5170A" w:rsidRPr="00B9289C" w:rsidRDefault="00B5170A" w:rsidP="00CC3F6F">
      <w:pPr>
        <w:spacing w:line="86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6FBFE368" w14:textId="77777777" w:rsidR="00B5170A" w:rsidRPr="00B9289C" w:rsidRDefault="00B5170A" w:rsidP="00CC3F6F">
      <w:pPr>
        <w:numPr>
          <w:ilvl w:val="0"/>
          <w:numId w:val="20"/>
        </w:numPr>
        <w:tabs>
          <w:tab w:val="left" w:pos="562"/>
        </w:tabs>
        <w:spacing w:line="0" w:lineRule="atLeast"/>
        <w:ind w:left="562" w:hanging="56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Wypowiedzenie Umowy wymaga zachowania 30-dniowego okresu wypowiedzenia.</w:t>
      </w:r>
    </w:p>
    <w:p w14:paraId="2F840531" w14:textId="77777777" w:rsidR="00B5170A" w:rsidRPr="00B9289C" w:rsidRDefault="00B5170A" w:rsidP="00CC3F6F">
      <w:pPr>
        <w:spacing w:line="87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76C7FEBE" w14:textId="77777777" w:rsidR="00B5170A" w:rsidRPr="00B9289C" w:rsidRDefault="00B5170A" w:rsidP="00CC3F6F">
      <w:pPr>
        <w:numPr>
          <w:ilvl w:val="0"/>
          <w:numId w:val="20"/>
        </w:numPr>
        <w:tabs>
          <w:tab w:val="left" w:pos="562"/>
        </w:tabs>
        <w:spacing w:line="280" w:lineRule="auto"/>
        <w:ind w:left="562" w:hanging="56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Odstąpienie od Umowy w sytuacjach określonych w ust. 1 może nastąpić w terminie 30 dni od daty powzięcia informacji przez Zamawiającego o okolicznościach stanowiących przyczynę odstąpienia.</w:t>
      </w:r>
    </w:p>
    <w:p w14:paraId="7184A5F9" w14:textId="77777777" w:rsidR="00B5170A" w:rsidRPr="00B9289C" w:rsidRDefault="00B5170A" w:rsidP="00CC3F6F">
      <w:pPr>
        <w:spacing w:line="14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08E0317B" w14:textId="77777777" w:rsidR="00B5170A" w:rsidRPr="00B9289C" w:rsidRDefault="00B5170A" w:rsidP="00CC3F6F">
      <w:pPr>
        <w:numPr>
          <w:ilvl w:val="0"/>
          <w:numId w:val="20"/>
        </w:numPr>
        <w:tabs>
          <w:tab w:val="left" w:pos="562"/>
        </w:tabs>
        <w:spacing w:line="280" w:lineRule="auto"/>
        <w:ind w:left="562" w:hanging="56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Wypowiedzenie lub odstąpienie od Umowy, zawierające uzasadnienie faktyczne i prawne, nastąpi w formie pisemnej pod rygorem nieważności, ze wskazaniem podstawy wypowiedzenia lub odstąpienia.</w:t>
      </w:r>
    </w:p>
    <w:p w14:paraId="1BD6DE14" w14:textId="77777777" w:rsidR="00B5170A" w:rsidRPr="00B9289C" w:rsidRDefault="00B5170A" w:rsidP="00CC3F6F">
      <w:pPr>
        <w:tabs>
          <w:tab w:val="left" w:pos="562"/>
        </w:tabs>
        <w:spacing w:line="28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1D12670E" w14:textId="77777777" w:rsidR="00B5170A" w:rsidRPr="00B9289C" w:rsidRDefault="00B5170A" w:rsidP="00CC3F6F">
      <w:pPr>
        <w:numPr>
          <w:ilvl w:val="1"/>
          <w:numId w:val="21"/>
        </w:numPr>
        <w:tabs>
          <w:tab w:val="left" w:pos="4642"/>
        </w:tabs>
        <w:spacing w:line="0" w:lineRule="atLeast"/>
        <w:ind w:left="4642" w:hanging="173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b/>
          <w:sz w:val="24"/>
          <w:szCs w:val="24"/>
        </w:rPr>
        <w:t>9</w:t>
      </w:r>
    </w:p>
    <w:p w14:paraId="660849FE" w14:textId="77777777" w:rsidR="00B5170A" w:rsidRPr="00B9289C" w:rsidRDefault="00B5170A" w:rsidP="00CC3F6F">
      <w:pPr>
        <w:spacing w:line="86" w:lineRule="exact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670B812B" w14:textId="77777777" w:rsidR="00B5170A" w:rsidRPr="00B9289C" w:rsidRDefault="00B5170A" w:rsidP="00CC3F6F">
      <w:pPr>
        <w:spacing w:line="0" w:lineRule="atLeast"/>
        <w:ind w:left="3482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b/>
          <w:sz w:val="24"/>
          <w:szCs w:val="24"/>
        </w:rPr>
        <w:t>Postanowienia końcowe</w:t>
      </w:r>
    </w:p>
    <w:p w14:paraId="3F673E0A" w14:textId="77777777" w:rsidR="00B5170A" w:rsidRPr="00B9289C" w:rsidRDefault="00B5170A" w:rsidP="00CC3F6F">
      <w:pPr>
        <w:spacing w:line="130" w:lineRule="exact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76C3E34A" w14:textId="77777777" w:rsidR="00B5170A" w:rsidRPr="00B9289C" w:rsidRDefault="00B5170A" w:rsidP="00CC3F6F">
      <w:pPr>
        <w:numPr>
          <w:ilvl w:val="0"/>
          <w:numId w:val="21"/>
        </w:numPr>
        <w:tabs>
          <w:tab w:val="left" w:pos="562"/>
        </w:tabs>
        <w:spacing w:line="239" w:lineRule="auto"/>
        <w:ind w:left="562" w:hanging="56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Wykonawca jest zobowiązany do zachowania w tajemnicy informacji, danych i wiedzy, bez względu na formę ich utrwalenia, stanowiących tajemnicę Zamawiającego, uzyskanych w trakcie wykonywania Umowy.</w:t>
      </w:r>
    </w:p>
    <w:p w14:paraId="53F39008" w14:textId="77777777" w:rsidR="00B5170A" w:rsidRPr="00B9289C" w:rsidRDefault="00B5170A" w:rsidP="00CC3F6F">
      <w:pPr>
        <w:spacing w:line="2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41E97060" w14:textId="77777777" w:rsidR="00B5170A" w:rsidRPr="00B9289C" w:rsidRDefault="00B5170A" w:rsidP="00CC3F6F">
      <w:pPr>
        <w:numPr>
          <w:ilvl w:val="0"/>
          <w:numId w:val="21"/>
        </w:numPr>
        <w:tabs>
          <w:tab w:val="left" w:pos="562"/>
        </w:tabs>
        <w:spacing w:line="239" w:lineRule="auto"/>
        <w:ind w:left="562" w:hanging="56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W szczególności Wykonawca jest zobowiązany zachować w tajemnicy pozyskane od Zamawiającego informacje dotyczące rozmieszczenia i konfiguracji infrastruktury techniczno-systemowej sieci oraz stosowanych zabezpieczeń.</w:t>
      </w:r>
    </w:p>
    <w:p w14:paraId="3388FB2D" w14:textId="77777777" w:rsidR="00B5170A" w:rsidRPr="00B9289C" w:rsidRDefault="00B5170A" w:rsidP="00CC3F6F">
      <w:pPr>
        <w:spacing w:line="2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58D058AC" w14:textId="33D1FBAB" w:rsidR="00F100CE" w:rsidRPr="00F100CE" w:rsidRDefault="00B5170A" w:rsidP="00F100CE">
      <w:pPr>
        <w:numPr>
          <w:ilvl w:val="0"/>
          <w:numId w:val="21"/>
        </w:numPr>
        <w:tabs>
          <w:tab w:val="left" w:pos="562"/>
        </w:tabs>
        <w:spacing w:line="0" w:lineRule="atLeast"/>
        <w:ind w:left="562" w:hanging="56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Uzyskane przez Wykonawcę, w związku z wykonywaniem Umowy, informacje nie mogą być wykorzystane do innego celu, niż do realizacji Umowy.</w:t>
      </w:r>
    </w:p>
    <w:p w14:paraId="485FF5E4" w14:textId="633917FA" w:rsidR="00F100CE" w:rsidRPr="00F100CE" w:rsidRDefault="00B5170A" w:rsidP="00F100CE">
      <w:pPr>
        <w:numPr>
          <w:ilvl w:val="0"/>
          <w:numId w:val="21"/>
        </w:numPr>
        <w:tabs>
          <w:tab w:val="left" w:pos="562"/>
        </w:tabs>
        <w:spacing w:line="0" w:lineRule="atLeast"/>
        <w:ind w:left="562" w:hanging="56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F100CE">
        <w:rPr>
          <w:rFonts w:asciiTheme="minorHAnsi" w:eastAsia="Times New Roman" w:hAnsiTheme="minorHAnsi" w:cstheme="minorHAnsi"/>
          <w:sz w:val="24"/>
          <w:szCs w:val="24"/>
        </w:rPr>
        <w:t>Wszelkie spory między Stronami wynikłe w związku albo na podstawie Umowy, których nie uda się rozstrzygnąć w drodze negocjacji, będą rozstrzygane przez sąd powszechny miejscowo właściwy dla siedziby Zamawiającego.</w:t>
      </w:r>
    </w:p>
    <w:p w14:paraId="4E65B5B4" w14:textId="50962599" w:rsidR="00B5170A" w:rsidRPr="00F100CE" w:rsidRDefault="00B5170A" w:rsidP="00F100CE">
      <w:pPr>
        <w:numPr>
          <w:ilvl w:val="0"/>
          <w:numId w:val="21"/>
        </w:numPr>
        <w:tabs>
          <w:tab w:val="left" w:pos="562"/>
        </w:tabs>
        <w:spacing w:line="0" w:lineRule="atLeast"/>
        <w:ind w:left="562" w:hanging="56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F100CE">
        <w:rPr>
          <w:rFonts w:asciiTheme="minorHAnsi" w:eastAsia="Times New Roman" w:hAnsiTheme="minorHAnsi" w:cstheme="minorHAnsi"/>
          <w:sz w:val="24"/>
          <w:szCs w:val="24"/>
        </w:rPr>
        <w:t>Korespondencja między Stronami, w tym powiadomienia, zawiadomienia, oświadczenia woli</w:t>
      </w:r>
    </w:p>
    <w:p w14:paraId="2EF898A7" w14:textId="77777777" w:rsidR="00B5170A" w:rsidRPr="00B9289C" w:rsidRDefault="00B5170A" w:rsidP="00CC3F6F">
      <w:pPr>
        <w:spacing w:line="26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1205057A" w14:textId="77777777" w:rsidR="00B5170A" w:rsidRPr="00B9289C" w:rsidRDefault="00B5170A" w:rsidP="00CC3F6F">
      <w:pPr>
        <w:numPr>
          <w:ilvl w:val="1"/>
          <w:numId w:val="22"/>
        </w:numPr>
        <w:tabs>
          <w:tab w:val="left" w:pos="714"/>
        </w:tabs>
        <w:spacing w:line="294" w:lineRule="auto"/>
        <w:ind w:left="562" w:firstLine="6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lastRenderedPageBreak/>
        <w:t>wiedzy, z wyłączeniem bieżących</w:t>
      </w:r>
      <w:r w:rsidR="00194D60" w:rsidRPr="00B9289C">
        <w:rPr>
          <w:rFonts w:asciiTheme="minorHAnsi" w:eastAsia="Times New Roman" w:hAnsiTheme="minorHAnsi" w:cstheme="minorHAnsi"/>
          <w:sz w:val="24"/>
          <w:szCs w:val="24"/>
        </w:rPr>
        <w:t xml:space="preserve"> kontaktów, o których mowa w § 6 ust. 1</w:t>
      </w:r>
      <w:r w:rsidRPr="00B9289C">
        <w:rPr>
          <w:rFonts w:asciiTheme="minorHAnsi" w:eastAsia="Times New Roman" w:hAnsiTheme="minorHAnsi" w:cstheme="minorHAnsi"/>
          <w:sz w:val="24"/>
          <w:szCs w:val="24"/>
        </w:rPr>
        <w:t xml:space="preserve"> Umowy będzie kierowana na następujące adresy:</w:t>
      </w:r>
    </w:p>
    <w:p w14:paraId="65AFE5BF" w14:textId="77777777" w:rsidR="00B5170A" w:rsidRPr="00B9289C" w:rsidRDefault="00B5170A" w:rsidP="00CC3F6F">
      <w:pPr>
        <w:spacing w:line="1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280DB4B8" w14:textId="655A7E6E" w:rsidR="00B5170A" w:rsidRPr="00B9289C" w:rsidRDefault="00B5170A" w:rsidP="00CC3F6F">
      <w:pPr>
        <w:numPr>
          <w:ilvl w:val="1"/>
          <w:numId w:val="23"/>
        </w:numPr>
        <w:tabs>
          <w:tab w:val="left" w:pos="1142"/>
        </w:tabs>
        <w:spacing w:line="0" w:lineRule="atLeast"/>
        <w:ind w:left="1142" w:hanging="575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 xml:space="preserve">Wykonawca </w:t>
      </w:r>
      <w:r w:rsidR="008E3250" w:rsidRPr="00B9289C">
        <w:rPr>
          <w:rFonts w:asciiTheme="minorHAnsi" w:eastAsia="Times New Roman" w:hAnsiTheme="minorHAnsi" w:cstheme="minorHAnsi"/>
          <w:sz w:val="24"/>
          <w:szCs w:val="24"/>
        </w:rPr>
        <w:t>–</w:t>
      </w:r>
      <w:r w:rsidRPr="00B9289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F100CE">
        <w:rPr>
          <w:rFonts w:asciiTheme="minorHAnsi" w:eastAsia="Times New Roman" w:hAnsiTheme="minorHAnsi" w:cstheme="minorHAnsi"/>
          <w:sz w:val="24"/>
          <w:szCs w:val="24"/>
        </w:rPr>
        <w:t>…………………………..</w:t>
      </w:r>
    </w:p>
    <w:p w14:paraId="30DAB2A3" w14:textId="77777777" w:rsidR="00B5170A" w:rsidRPr="00B9289C" w:rsidRDefault="00B5170A" w:rsidP="00CC3F6F">
      <w:pPr>
        <w:spacing w:line="86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5103EF1B" w14:textId="77777777" w:rsidR="00B5170A" w:rsidRPr="00B9289C" w:rsidRDefault="00B5170A" w:rsidP="00CC3F6F">
      <w:pPr>
        <w:numPr>
          <w:ilvl w:val="1"/>
          <w:numId w:val="23"/>
        </w:numPr>
        <w:tabs>
          <w:tab w:val="left" w:pos="1142"/>
        </w:tabs>
        <w:spacing w:line="0" w:lineRule="atLeast"/>
        <w:ind w:left="1142" w:hanging="575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Zamawiający – Centrum Usług Wspólnych Oświaty w Łodzi, ul. Kopernika 36, 92-547 Łódź.</w:t>
      </w:r>
    </w:p>
    <w:p w14:paraId="1EF8BB1F" w14:textId="77777777" w:rsidR="00B5170A" w:rsidRPr="00B9289C" w:rsidRDefault="00B5170A" w:rsidP="00CC3F6F">
      <w:pPr>
        <w:spacing w:line="86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472F65B5" w14:textId="005F1508" w:rsidR="00B5170A" w:rsidRPr="00F100CE" w:rsidRDefault="00B5170A" w:rsidP="00D44BF0">
      <w:pPr>
        <w:pStyle w:val="Akapitzlist"/>
        <w:numPr>
          <w:ilvl w:val="0"/>
          <w:numId w:val="30"/>
        </w:numPr>
        <w:tabs>
          <w:tab w:val="left" w:pos="562"/>
        </w:tabs>
        <w:spacing w:line="0" w:lineRule="atLeast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F100CE">
        <w:rPr>
          <w:rFonts w:asciiTheme="minorHAnsi" w:eastAsia="Times New Roman" w:hAnsiTheme="minorHAnsi" w:cstheme="minorHAnsi"/>
          <w:sz w:val="24"/>
          <w:szCs w:val="24"/>
        </w:rPr>
        <w:t>O każdej zmianie adresu Strona jest zobowiązana powiadomić niezwłocznie drugą Stronę.</w:t>
      </w:r>
    </w:p>
    <w:p w14:paraId="005DBB9B" w14:textId="77777777" w:rsidR="00B5170A" w:rsidRPr="00B9289C" w:rsidRDefault="00B5170A" w:rsidP="00CC3F6F">
      <w:pPr>
        <w:spacing w:line="87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26F2DD89" w14:textId="5D99A784" w:rsidR="00B5170A" w:rsidRPr="00B9289C" w:rsidRDefault="00B5170A" w:rsidP="00D44BF0">
      <w:pPr>
        <w:numPr>
          <w:ilvl w:val="0"/>
          <w:numId w:val="30"/>
        </w:numPr>
        <w:tabs>
          <w:tab w:val="left" w:pos="562"/>
        </w:tabs>
        <w:spacing w:line="293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Niedopełnieni</w:t>
      </w:r>
      <w:r w:rsidR="00F100CE">
        <w:rPr>
          <w:rFonts w:asciiTheme="minorHAnsi" w:eastAsia="Times New Roman" w:hAnsiTheme="minorHAnsi" w:cstheme="minorHAnsi"/>
          <w:sz w:val="24"/>
          <w:szCs w:val="24"/>
        </w:rPr>
        <w:t>e obowiązku określonego w ust. 5</w:t>
      </w:r>
      <w:r w:rsidRPr="00B9289C">
        <w:rPr>
          <w:rFonts w:asciiTheme="minorHAnsi" w:eastAsia="Times New Roman" w:hAnsiTheme="minorHAnsi" w:cstheme="minorHAnsi"/>
          <w:sz w:val="24"/>
          <w:szCs w:val="24"/>
        </w:rPr>
        <w:t xml:space="preserve"> skutkuje uznaniem za doręczoną korespondencji wysłanej na poprzednio wskazany adres.</w:t>
      </w:r>
    </w:p>
    <w:p w14:paraId="4E299B66" w14:textId="77777777" w:rsidR="00B5170A" w:rsidRPr="00B9289C" w:rsidRDefault="00B5170A" w:rsidP="00CC3F6F">
      <w:pPr>
        <w:spacing w:line="1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2D3B7CFC" w14:textId="77777777" w:rsidR="00B5170A" w:rsidRPr="00B9289C" w:rsidRDefault="00B5170A" w:rsidP="00D44BF0">
      <w:pPr>
        <w:numPr>
          <w:ilvl w:val="0"/>
          <w:numId w:val="30"/>
        </w:numPr>
        <w:tabs>
          <w:tab w:val="left" w:pos="562"/>
        </w:tabs>
        <w:spacing w:line="297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sz w:val="24"/>
          <w:szCs w:val="24"/>
        </w:rPr>
        <w:t>Umowę sporządzono w dwóch jednobrzmiących egzemplarzach, dwa dla Zamawiającego i jeden dla Wykonawcy.</w:t>
      </w:r>
    </w:p>
    <w:p w14:paraId="5E369CB9" w14:textId="77777777" w:rsidR="00B5170A" w:rsidRPr="00B9289C" w:rsidRDefault="00B5170A" w:rsidP="00CC3F6F">
      <w:pPr>
        <w:spacing w:line="200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7027427D" w14:textId="77777777" w:rsidR="00B5170A" w:rsidRPr="00B9289C" w:rsidRDefault="00B5170A" w:rsidP="00CC3F6F">
      <w:pPr>
        <w:spacing w:line="200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2D2EBB15" w14:textId="77777777" w:rsidR="00B5170A" w:rsidRPr="00B9289C" w:rsidRDefault="00B5170A" w:rsidP="00CC3F6F">
      <w:pPr>
        <w:spacing w:line="200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74CBF043" w14:textId="77777777" w:rsidR="00B5170A" w:rsidRPr="00B9289C" w:rsidRDefault="00B5170A" w:rsidP="00CC3F6F">
      <w:pPr>
        <w:spacing w:line="211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4ECD4029" w14:textId="77777777" w:rsidR="00B5170A" w:rsidRPr="00B9289C" w:rsidRDefault="00B5170A" w:rsidP="00CC3F6F">
      <w:pPr>
        <w:spacing w:line="36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33234E9F" w14:textId="77777777" w:rsidR="00B5170A" w:rsidRPr="00B9289C" w:rsidRDefault="00B5170A" w:rsidP="00D44BF0">
      <w:pPr>
        <w:tabs>
          <w:tab w:val="left" w:pos="7040"/>
        </w:tabs>
        <w:spacing w:line="0" w:lineRule="atLeast"/>
        <w:ind w:left="540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  <w:r w:rsidRPr="00B9289C">
        <w:rPr>
          <w:rFonts w:asciiTheme="minorHAnsi" w:eastAsia="Times New Roman" w:hAnsiTheme="minorHAnsi" w:cstheme="minorHAnsi"/>
          <w:b/>
          <w:sz w:val="24"/>
          <w:szCs w:val="24"/>
        </w:rPr>
        <w:t>ZAMAWIAJĄCY</w:t>
      </w:r>
      <w:r w:rsidRPr="00B9289C">
        <w:rPr>
          <w:rFonts w:asciiTheme="minorHAnsi" w:eastAsia="Times New Roman" w:hAnsiTheme="minorHAnsi" w:cstheme="minorHAnsi"/>
          <w:sz w:val="24"/>
          <w:szCs w:val="24"/>
        </w:rPr>
        <w:tab/>
      </w:r>
      <w:r w:rsidRPr="00B9289C">
        <w:rPr>
          <w:rFonts w:asciiTheme="minorHAnsi" w:eastAsia="Times New Roman" w:hAnsiTheme="minorHAnsi" w:cstheme="minorHAnsi"/>
          <w:b/>
          <w:sz w:val="24"/>
          <w:szCs w:val="24"/>
        </w:rPr>
        <w:t>WYKONAWCA</w:t>
      </w:r>
    </w:p>
    <w:p w14:paraId="6C8BE88D" w14:textId="77777777" w:rsidR="00B5170A" w:rsidRPr="00B9289C" w:rsidRDefault="00B5170A" w:rsidP="00CC3F6F">
      <w:pPr>
        <w:spacing w:line="200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4E654B4E" w14:textId="77777777" w:rsidR="00B5170A" w:rsidRPr="00B9289C" w:rsidRDefault="00B5170A" w:rsidP="00CC3F6F">
      <w:pPr>
        <w:spacing w:line="200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1F06C056" w14:textId="77777777" w:rsidR="00B5170A" w:rsidRPr="00B9289C" w:rsidRDefault="00B5170A" w:rsidP="00CC3F6F">
      <w:pPr>
        <w:spacing w:line="367" w:lineRule="exact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610D6447" w14:textId="0EB2BCD7" w:rsidR="007A17FB" w:rsidRPr="00B9289C" w:rsidRDefault="00BA3930" w:rsidP="00CC3F6F">
      <w:pPr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  <w:bookmarkStart w:id="1" w:name="page5"/>
      <w:bookmarkStart w:id="2" w:name="page6"/>
      <w:bookmarkEnd w:id="1"/>
      <w:bookmarkEnd w:id="2"/>
      <w:r w:rsidRPr="00B9289C">
        <w:rPr>
          <w:rFonts w:asciiTheme="minorHAnsi" w:eastAsia="Times New Roman" w:hAnsiTheme="minorHAnsi" w:cstheme="minorHAnsi"/>
          <w:b/>
          <w:sz w:val="24"/>
          <w:szCs w:val="24"/>
        </w:rPr>
        <w:t xml:space="preserve">        </w:t>
      </w:r>
      <w:r w:rsidR="002F7BA4" w:rsidRPr="00B9289C">
        <w:rPr>
          <w:rFonts w:asciiTheme="minorHAnsi" w:eastAsia="Times New Roman" w:hAnsiTheme="minorHAnsi" w:cstheme="minorHAnsi"/>
          <w:b/>
          <w:sz w:val="24"/>
          <w:szCs w:val="24"/>
        </w:rPr>
        <w:t>……………………………</w:t>
      </w:r>
      <w:r w:rsidR="00D44BF0">
        <w:rPr>
          <w:rFonts w:asciiTheme="minorHAnsi" w:eastAsia="Times New Roman" w:hAnsiTheme="minorHAnsi" w:cstheme="minorHAnsi"/>
          <w:b/>
          <w:sz w:val="24"/>
          <w:szCs w:val="24"/>
        </w:rPr>
        <w:t>…………..</w:t>
      </w:r>
      <w:r w:rsidR="002F7BA4" w:rsidRPr="00B9289C">
        <w:rPr>
          <w:rFonts w:asciiTheme="minorHAnsi" w:eastAsia="Times New Roman" w:hAnsiTheme="minorHAnsi" w:cstheme="minorHAnsi"/>
          <w:b/>
          <w:sz w:val="24"/>
          <w:szCs w:val="24"/>
        </w:rPr>
        <w:t>……..</w:t>
      </w:r>
      <w:r w:rsidR="002F7BA4" w:rsidRPr="00B9289C">
        <w:rPr>
          <w:rFonts w:asciiTheme="minorHAnsi" w:eastAsia="Times New Roman" w:hAnsiTheme="minorHAnsi" w:cstheme="minorHAnsi"/>
          <w:b/>
          <w:sz w:val="24"/>
          <w:szCs w:val="24"/>
        </w:rPr>
        <w:tab/>
      </w:r>
      <w:r w:rsidR="002F7BA4" w:rsidRPr="00B9289C">
        <w:rPr>
          <w:rFonts w:asciiTheme="minorHAnsi" w:eastAsia="Times New Roman" w:hAnsiTheme="minorHAnsi" w:cstheme="minorHAnsi"/>
          <w:b/>
          <w:sz w:val="24"/>
          <w:szCs w:val="24"/>
        </w:rPr>
        <w:tab/>
      </w:r>
      <w:r w:rsidRPr="00B9289C">
        <w:rPr>
          <w:rFonts w:asciiTheme="minorHAnsi" w:eastAsia="Times New Roman" w:hAnsiTheme="minorHAnsi" w:cstheme="minorHAnsi"/>
          <w:b/>
          <w:sz w:val="24"/>
          <w:szCs w:val="24"/>
        </w:rPr>
        <w:t xml:space="preserve">                      </w:t>
      </w:r>
      <w:r w:rsidR="002F7BA4" w:rsidRPr="00B9289C">
        <w:rPr>
          <w:rFonts w:asciiTheme="minorHAnsi" w:eastAsia="Times New Roman" w:hAnsiTheme="minorHAnsi" w:cstheme="minorHAnsi"/>
          <w:b/>
          <w:sz w:val="24"/>
          <w:szCs w:val="24"/>
        </w:rPr>
        <w:t>…</w:t>
      </w:r>
      <w:r w:rsidR="00D44BF0">
        <w:rPr>
          <w:rFonts w:asciiTheme="minorHAnsi" w:eastAsia="Times New Roman" w:hAnsiTheme="minorHAnsi" w:cstheme="minorHAnsi"/>
          <w:b/>
          <w:sz w:val="24"/>
          <w:szCs w:val="24"/>
        </w:rPr>
        <w:t>………….</w:t>
      </w:r>
      <w:r w:rsidR="002F7BA4" w:rsidRPr="00B9289C">
        <w:rPr>
          <w:rFonts w:asciiTheme="minorHAnsi" w:eastAsia="Times New Roman" w:hAnsiTheme="minorHAnsi" w:cstheme="minorHAnsi"/>
          <w:b/>
          <w:sz w:val="24"/>
          <w:szCs w:val="24"/>
        </w:rPr>
        <w:t>…………………………….</w:t>
      </w:r>
    </w:p>
    <w:p w14:paraId="59CCEB1B" w14:textId="77777777" w:rsidR="00BA3930" w:rsidRPr="00B9289C" w:rsidRDefault="00BA3930" w:rsidP="00CC3F6F">
      <w:pPr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2564598E" w14:textId="77777777" w:rsidR="00BA3930" w:rsidRPr="00B9289C" w:rsidRDefault="00BA3930" w:rsidP="00CC3F6F">
      <w:pPr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15CC61E6" w14:textId="77777777" w:rsidR="00BA3930" w:rsidRPr="00B9289C" w:rsidRDefault="00BA3930" w:rsidP="00CC3F6F">
      <w:pPr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5CD468B4" w14:textId="77777777" w:rsidR="00BA3930" w:rsidRPr="00B9289C" w:rsidRDefault="00BA3930" w:rsidP="00CC3F6F">
      <w:pPr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5BC1AB6A" w14:textId="77777777" w:rsidR="00BA3930" w:rsidRPr="00B9289C" w:rsidRDefault="00BA3930" w:rsidP="00CC3F6F">
      <w:pPr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2FD9DC2C" w14:textId="77777777" w:rsidR="00BA3930" w:rsidRPr="00B9289C" w:rsidRDefault="00BA3930" w:rsidP="00CC3F6F">
      <w:pPr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53E05595" w14:textId="77777777" w:rsidR="00BA3930" w:rsidRPr="00B9289C" w:rsidRDefault="00BA3930" w:rsidP="00CC3F6F">
      <w:pPr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6040078C" w14:textId="77777777" w:rsidR="00194D60" w:rsidRPr="00B9289C" w:rsidRDefault="00194D60" w:rsidP="00CC3F6F">
      <w:pPr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136E7E92" w14:textId="77777777" w:rsidR="00194D60" w:rsidRPr="00B9289C" w:rsidRDefault="00194D60" w:rsidP="00CC3F6F">
      <w:pPr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10FA726C" w14:textId="77777777" w:rsidR="00194D60" w:rsidRPr="00B9289C" w:rsidRDefault="00194D60" w:rsidP="00CC3F6F">
      <w:pPr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7304425E" w14:textId="77777777" w:rsidR="00194D60" w:rsidRPr="00B9289C" w:rsidRDefault="00194D60" w:rsidP="00CC3F6F">
      <w:pPr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057305A4" w14:textId="77777777" w:rsidR="00194D60" w:rsidRPr="00B9289C" w:rsidRDefault="00194D60" w:rsidP="00CC3F6F">
      <w:pPr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28AC10DD" w14:textId="77777777" w:rsidR="00194D60" w:rsidRPr="00B9289C" w:rsidRDefault="00194D60" w:rsidP="00CC3F6F">
      <w:pPr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6C0FAF2C" w14:textId="77777777" w:rsidR="00194D60" w:rsidRPr="00B9289C" w:rsidRDefault="00194D60" w:rsidP="00CC3F6F">
      <w:pPr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30C0105D" w14:textId="77777777" w:rsidR="00194D60" w:rsidRPr="00B9289C" w:rsidRDefault="00194D60" w:rsidP="00CC3F6F">
      <w:pPr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5340907B" w14:textId="77777777" w:rsidR="00194D60" w:rsidRPr="00B9289C" w:rsidRDefault="00194D60" w:rsidP="00CC3F6F">
      <w:pPr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6EF3B092" w14:textId="77777777" w:rsidR="00194D60" w:rsidRPr="00B9289C" w:rsidRDefault="00194D60" w:rsidP="00CC3F6F">
      <w:pPr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15C9D4D7" w14:textId="77777777" w:rsidR="00194D60" w:rsidRPr="00B9289C" w:rsidRDefault="00194D60" w:rsidP="00CC3F6F">
      <w:pPr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7AF7030F" w14:textId="77777777" w:rsidR="00194D60" w:rsidRPr="00B9289C" w:rsidRDefault="00194D60" w:rsidP="00CC3F6F">
      <w:pPr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713D572C" w14:textId="77777777" w:rsidR="00194D60" w:rsidRPr="00B9289C" w:rsidRDefault="00194D60" w:rsidP="00CC3F6F">
      <w:pPr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59463595" w14:textId="77777777" w:rsidR="00194D60" w:rsidRPr="00B9289C" w:rsidRDefault="00194D60" w:rsidP="00CC3F6F">
      <w:pPr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7582860B" w14:textId="77777777" w:rsidR="00194D60" w:rsidRPr="00B9289C" w:rsidRDefault="00194D60" w:rsidP="00CC3F6F">
      <w:pPr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2B5D49EF" w14:textId="2EBCAB53" w:rsidR="00194D60" w:rsidRPr="00B9289C" w:rsidRDefault="00194D60" w:rsidP="00CC3F6F">
      <w:pPr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17056360" w14:textId="701E810A" w:rsidR="00DE10F6" w:rsidRPr="00B9289C" w:rsidRDefault="00DE10F6" w:rsidP="00CC3F6F">
      <w:pPr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34EA2C11" w14:textId="70C1B3C1" w:rsidR="00194D60" w:rsidRPr="00B9289C" w:rsidRDefault="00194D60" w:rsidP="00CC3F6F">
      <w:pPr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sectPr w:rsidR="00194D60" w:rsidRPr="00B9289C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82531F" w14:textId="77777777" w:rsidR="005B2135" w:rsidRDefault="005B2135" w:rsidP="008E3250">
      <w:r>
        <w:separator/>
      </w:r>
    </w:p>
  </w:endnote>
  <w:endnote w:type="continuationSeparator" w:id="0">
    <w:p w14:paraId="2C397821" w14:textId="77777777" w:rsidR="005B2135" w:rsidRDefault="005B2135" w:rsidP="008E3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0742445"/>
      <w:docPartObj>
        <w:docPartGallery w:val="Page Numbers (Bottom of Page)"/>
        <w:docPartUnique/>
      </w:docPartObj>
    </w:sdtPr>
    <w:sdtContent>
      <w:p w14:paraId="7E8C9530" w14:textId="25875FBB" w:rsidR="00F100CE" w:rsidRDefault="00F100C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54C7">
          <w:rPr>
            <w:noProof/>
          </w:rPr>
          <w:t>8</w:t>
        </w:r>
        <w:r>
          <w:fldChar w:fldCharType="end"/>
        </w:r>
      </w:p>
    </w:sdtContent>
  </w:sdt>
  <w:p w14:paraId="72444F0A" w14:textId="77777777" w:rsidR="00F100CE" w:rsidRDefault="00F100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8C43B3" w14:textId="77777777" w:rsidR="005B2135" w:rsidRDefault="005B2135" w:rsidP="008E3250">
      <w:r>
        <w:separator/>
      </w:r>
    </w:p>
  </w:footnote>
  <w:footnote w:type="continuationSeparator" w:id="0">
    <w:p w14:paraId="37673379" w14:textId="77777777" w:rsidR="005B2135" w:rsidRDefault="005B2135" w:rsidP="008E32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1F16E9E8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1190CDE6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66EF438C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140E0F76"/>
    <w:lvl w:ilvl="0" w:tplc="FFFFFFFF">
      <w:start w:val="1"/>
      <w:numFmt w:val="decimal"/>
      <w:lvlText w:val="%1"/>
      <w:lvlJc w:val="left"/>
    </w:lvl>
    <w:lvl w:ilvl="1" w:tplc="FFFFFFFF">
      <w:start w:val="23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3352255A"/>
    <w:lvl w:ilvl="0" w:tplc="FFFFFFFF">
      <w:start w:val="3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109CF92E"/>
    <w:lvl w:ilvl="0" w:tplc="FFFFFFFF">
      <w:start w:val="5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0DED7262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26D89670"/>
    <w:lvl w:ilvl="0" w:tplc="89786174">
      <w:start w:val="3"/>
      <w:numFmt w:val="decimal"/>
      <w:lvlText w:val="%1."/>
      <w:lvlJc w:val="left"/>
      <w:pPr>
        <w:ind w:left="454" w:hanging="454"/>
      </w:pPr>
      <w:rPr>
        <w:rFonts w:hint="default"/>
      </w:rPr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1BEFD79E"/>
    <w:lvl w:ilvl="0" w:tplc="FFFFFFFF"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41A7C4C8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-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6B68079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4E6AFB66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0D"/>
    <w:multiLevelType w:val="hybridMultilevel"/>
    <w:tmpl w:val="25E45D3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0E"/>
    <w:multiLevelType w:val="hybridMultilevel"/>
    <w:tmpl w:val="519B500C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0F"/>
    <w:multiLevelType w:val="hybridMultilevel"/>
    <w:tmpl w:val="431BD7B6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0"/>
    <w:multiLevelType w:val="hybridMultilevel"/>
    <w:tmpl w:val="3F2DBA30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1"/>
    <w:multiLevelType w:val="hybridMultilevel"/>
    <w:tmpl w:val="7C83E458"/>
    <w:lvl w:ilvl="0" w:tplc="FFFFFFFF">
      <w:start w:val="2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2"/>
    <w:multiLevelType w:val="hybridMultilevel"/>
    <w:tmpl w:val="257130A2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13"/>
    <w:multiLevelType w:val="hybridMultilevel"/>
    <w:tmpl w:val="62BBD95A"/>
    <w:lvl w:ilvl="0" w:tplc="FFFFFFFF">
      <w:numFmt w:val="decimal"/>
      <w:lvlText w:val="%1."/>
      <w:lvlJc w:val="left"/>
    </w:lvl>
    <w:lvl w:ilvl="1" w:tplc="FFFFFFFF">
      <w:start w:val="1"/>
      <w:numFmt w:val="lowerRoman"/>
      <w:lvlText w:val="%2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14"/>
    <w:multiLevelType w:val="hybridMultilevel"/>
    <w:tmpl w:val="436C6124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15"/>
    <w:multiLevelType w:val="hybridMultilevel"/>
    <w:tmpl w:val="628C895C"/>
    <w:lvl w:ilvl="0" w:tplc="FFFFFFFF">
      <w:start w:val="3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24C5AA4"/>
    <w:multiLevelType w:val="hybridMultilevel"/>
    <w:tmpl w:val="F0B2885C"/>
    <w:lvl w:ilvl="0" w:tplc="D5885D8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2164AB"/>
    <w:multiLevelType w:val="hybridMultilevel"/>
    <w:tmpl w:val="71CAF344"/>
    <w:lvl w:ilvl="0" w:tplc="1BD8A77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E732E6"/>
    <w:multiLevelType w:val="hybridMultilevel"/>
    <w:tmpl w:val="26D89670"/>
    <w:lvl w:ilvl="0" w:tplc="89786174">
      <w:start w:val="3"/>
      <w:numFmt w:val="decimal"/>
      <w:lvlText w:val="%1."/>
      <w:lvlJc w:val="left"/>
      <w:pPr>
        <w:ind w:left="454" w:hanging="454"/>
      </w:pPr>
      <w:rPr>
        <w:rFonts w:hint="default"/>
      </w:rPr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 w15:restartNumberingAfterBreak="0">
    <w:nsid w:val="45A170CD"/>
    <w:multiLevelType w:val="hybridMultilevel"/>
    <w:tmpl w:val="96141D30"/>
    <w:lvl w:ilvl="0" w:tplc="0E44B376">
      <w:start w:val="1"/>
      <w:numFmt w:val="decimal"/>
      <w:lvlText w:val="%1."/>
      <w:lvlJc w:val="left"/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2724F3"/>
    <w:multiLevelType w:val="hybridMultilevel"/>
    <w:tmpl w:val="7608B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63022D"/>
    <w:multiLevelType w:val="hybridMultilevel"/>
    <w:tmpl w:val="D3785E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B581380"/>
    <w:multiLevelType w:val="hybridMultilevel"/>
    <w:tmpl w:val="141014E0"/>
    <w:lvl w:ilvl="0" w:tplc="1EA625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C743738"/>
    <w:multiLevelType w:val="multilevel"/>
    <w:tmpl w:val="274E5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26"/>
  </w:num>
  <w:num w:numId="10">
    <w:abstractNumId w:val="24"/>
  </w:num>
  <w:num w:numId="11">
    <w:abstractNumId w:val="25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13"/>
  </w:num>
  <w:num w:numId="18">
    <w:abstractNumId w:val="14"/>
  </w:num>
  <w:num w:numId="19">
    <w:abstractNumId w:val="15"/>
  </w:num>
  <w:num w:numId="20">
    <w:abstractNumId w:val="16"/>
  </w:num>
  <w:num w:numId="21">
    <w:abstractNumId w:val="17"/>
  </w:num>
  <w:num w:numId="22">
    <w:abstractNumId w:val="18"/>
  </w:num>
  <w:num w:numId="23">
    <w:abstractNumId w:val="19"/>
  </w:num>
  <w:num w:numId="24">
    <w:abstractNumId w:val="20"/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</w:num>
  <w:num w:numId="27">
    <w:abstractNumId w:val="27"/>
  </w:num>
  <w:num w:numId="28">
    <w:abstractNumId w:val="23"/>
  </w:num>
  <w:num w:numId="29">
    <w:abstractNumId w:val="21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A18"/>
    <w:rsid w:val="00083C46"/>
    <w:rsid w:val="00100351"/>
    <w:rsid w:val="00103C6C"/>
    <w:rsid w:val="00167E29"/>
    <w:rsid w:val="00194D60"/>
    <w:rsid w:val="001E4C67"/>
    <w:rsid w:val="00232CFF"/>
    <w:rsid w:val="00253FDC"/>
    <w:rsid w:val="002F7BA4"/>
    <w:rsid w:val="0035572A"/>
    <w:rsid w:val="003C2331"/>
    <w:rsid w:val="0044270F"/>
    <w:rsid w:val="004B427A"/>
    <w:rsid w:val="005B2135"/>
    <w:rsid w:val="00603BA9"/>
    <w:rsid w:val="006558F7"/>
    <w:rsid w:val="006B6B1F"/>
    <w:rsid w:val="00744D09"/>
    <w:rsid w:val="00785766"/>
    <w:rsid w:val="007A17FB"/>
    <w:rsid w:val="007C1593"/>
    <w:rsid w:val="007E1138"/>
    <w:rsid w:val="007E7D94"/>
    <w:rsid w:val="0084335F"/>
    <w:rsid w:val="0087421C"/>
    <w:rsid w:val="008909D2"/>
    <w:rsid w:val="008E3250"/>
    <w:rsid w:val="0090466D"/>
    <w:rsid w:val="009B2CF7"/>
    <w:rsid w:val="00B01A18"/>
    <w:rsid w:val="00B354C7"/>
    <w:rsid w:val="00B5170A"/>
    <w:rsid w:val="00B72E30"/>
    <w:rsid w:val="00B80986"/>
    <w:rsid w:val="00B9289C"/>
    <w:rsid w:val="00B972E5"/>
    <w:rsid w:val="00BA3930"/>
    <w:rsid w:val="00C5168F"/>
    <w:rsid w:val="00C60E97"/>
    <w:rsid w:val="00C87330"/>
    <w:rsid w:val="00CC3F6F"/>
    <w:rsid w:val="00CD4512"/>
    <w:rsid w:val="00D44BF0"/>
    <w:rsid w:val="00D64750"/>
    <w:rsid w:val="00DD7D70"/>
    <w:rsid w:val="00DE10F6"/>
    <w:rsid w:val="00E765B3"/>
    <w:rsid w:val="00EC367F"/>
    <w:rsid w:val="00F100CE"/>
    <w:rsid w:val="00F23E98"/>
    <w:rsid w:val="00FB14D9"/>
    <w:rsid w:val="00FC51E5"/>
    <w:rsid w:val="00FE2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61AF9"/>
  <w15:chartTrackingRefBased/>
  <w15:docId w15:val="{80815867-B14A-450E-AD81-F7F199C55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1A18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1A18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FE20A8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E20A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FE20A8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5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50"/>
    <w:rPr>
      <w:rFonts w:ascii="Calibri" w:eastAsia="Calibri" w:hAnsi="Calibri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5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C36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367F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36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367F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367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367F"/>
    <w:rPr>
      <w:rFonts w:ascii="Segoe UI" w:eastAsia="Calibri" w:hAnsi="Segoe UI" w:cs="Segoe UI"/>
      <w:sz w:val="18"/>
      <w:szCs w:val="18"/>
      <w:lang w:eastAsia="pl-PL"/>
    </w:rPr>
  </w:style>
  <w:style w:type="character" w:styleId="Odwoaniedokomentarza">
    <w:name w:val="annotation reference"/>
    <w:uiPriority w:val="99"/>
    <w:semiHidden/>
    <w:unhideWhenUsed/>
    <w:rsid w:val="0087421C"/>
    <w:rPr>
      <w:sz w:val="16"/>
      <w:szCs w:val="16"/>
    </w:rPr>
  </w:style>
  <w:style w:type="character" w:customStyle="1" w:styleId="Teksttreci">
    <w:name w:val="Tekst treści_"/>
    <w:locked/>
    <w:rsid w:val="0087421C"/>
    <w:rPr>
      <w:shd w:val="clear" w:color="auto" w:fill="FFFFFF"/>
      <w:lang w:bidi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51E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51E5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51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51E5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gospodarczy@cuwo.lodz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ospodarczy@cuwo.lod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2C7303-50BC-48F1-88D2-DC080B98C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2369</Words>
  <Characters>14216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cp:keywords/>
  <dc:description/>
  <cp:lastModifiedBy>m.buk</cp:lastModifiedBy>
  <cp:revision>4</cp:revision>
  <cp:lastPrinted>2024-12-13T08:48:00Z</cp:lastPrinted>
  <dcterms:created xsi:type="dcterms:W3CDTF">2025-11-19T10:03:00Z</dcterms:created>
  <dcterms:modified xsi:type="dcterms:W3CDTF">2025-11-19T11:09:00Z</dcterms:modified>
</cp:coreProperties>
</file>